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135D8" w14:textId="77777777" w:rsidR="00596258" w:rsidRDefault="00000000">
      <w:pPr>
        <w:spacing w:before="3000"/>
        <w:jc w:val="center"/>
      </w:pPr>
      <w:r>
        <w:rPr>
          <w:b/>
          <w:color w:val="E74C3C"/>
          <w:sz w:val="72"/>
        </w:rPr>
        <w:t>⚠️ SECURITY WARNING ⚠️</w:t>
      </w:r>
    </w:p>
    <w:p w14:paraId="708B7D0D" w14:textId="77777777" w:rsidR="00596258" w:rsidRDefault="00000000">
      <w:pPr>
        <w:spacing w:before="2000"/>
        <w:jc w:val="center"/>
      </w:pPr>
      <w:r>
        <w:rPr>
          <w:b/>
          <w:color w:val="2C3E50"/>
          <w:sz w:val="96"/>
        </w:rPr>
        <w:t>MOMENTUM SPORTS</w:t>
      </w:r>
    </w:p>
    <w:p w14:paraId="324956E8" w14:textId="77777777" w:rsidR="00596258" w:rsidRDefault="00000000">
      <w:pPr>
        <w:jc w:val="center"/>
      </w:pPr>
      <w:r>
        <w:rPr>
          <w:i/>
          <w:color w:val="7F8C8D"/>
          <w:sz w:val="48"/>
        </w:rPr>
        <w:t>"Built for the Journey"</w:t>
      </w:r>
    </w:p>
    <w:p w14:paraId="4297CD6F" w14:textId="77777777" w:rsidR="00596258" w:rsidRDefault="00000000">
      <w:pPr>
        <w:spacing w:before="2000"/>
        <w:jc w:val="center"/>
      </w:pPr>
      <w:r>
        <w:rPr>
          <w:b/>
          <w:color w:val="2C3E50"/>
          <w:sz w:val="72"/>
        </w:rPr>
        <w:lastRenderedPageBreak/>
        <w:t>ADMIN CREDENTIALS</w:t>
      </w:r>
      <w:r>
        <w:rPr>
          <w:b/>
          <w:color w:val="2C3E50"/>
          <w:sz w:val="72"/>
        </w:rPr>
        <w:br/>
        <w:t>&amp;</w:t>
      </w:r>
      <w:r>
        <w:rPr>
          <w:b/>
          <w:color w:val="2C3E50"/>
          <w:sz w:val="72"/>
        </w:rPr>
        <w:br/>
        <w:t>ACCESS CONTROL</w:t>
      </w:r>
      <w:r>
        <w:rPr>
          <w:b/>
          <w:color w:val="2C3E50"/>
          <w:sz w:val="72"/>
        </w:rPr>
        <w:br/>
        <w:t>MASTER LIST</w:t>
      </w:r>
    </w:p>
    <w:p w14:paraId="54B0FC48" w14:textId="77777777" w:rsidR="00596258" w:rsidRDefault="00000000">
      <w:pPr>
        <w:spacing w:before="3000"/>
        <w:jc w:val="center"/>
      </w:pPr>
      <w:r>
        <w:rPr>
          <w:color w:val="7F8C8D"/>
          <w:sz w:val="52"/>
        </w:rPr>
        <w:t>IT Security &amp; Access Management</w:t>
      </w:r>
    </w:p>
    <w:p w14:paraId="24CB31A5" w14:textId="77777777" w:rsidR="00596258" w:rsidRDefault="00000000">
      <w:pPr>
        <w:spacing w:before="3000"/>
        <w:jc w:val="center"/>
      </w:pPr>
      <w:r>
        <w:rPr>
          <w:sz w:val="44"/>
        </w:rPr>
        <w:t>Last Updated: January 2026</w:t>
      </w:r>
      <w:r>
        <w:rPr>
          <w:sz w:val="44"/>
        </w:rPr>
        <w:br/>
        <w:t>Version 3.2</w:t>
      </w:r>
    </w:p>
    <w:p w14:paraId="223C5877" w14:textId="77777777" w:rsidR="00596258" w:rsidRDefault="00000000">
      <w:pPr>
        <w:spacing w:before="2000"/>
        <w:jc w:val="center"/>
      </w:pPr>
      <w:r>
        <w:rPr>
          <w:b/>
          <w:color w:val="E74C3C"/>
          <w:sz w:val="48"/>
        </w:rPr>
        <w:t>🔒 HIGHLY CONFIDENTIAL 🔒</w:t>
      </w:r>
      <w:r>
        <w:rPr>
          <w:b/>
          <w:color w:val="E74C3C"/>
          <w:sz w:val="48"/>
        </w:rPr>
        <w:br/>
        <w:t>RESTRICTED ACCESS - IT ADMIN ONLY</w:t>
      </w:r>
    </w:p>
    <w:p w14:paraId="001A98B0" w14:textId="77777777" w:rsidR="00596258" w:rsidRDefault="00000000">
      <w:pPr>
        <w:spacing w:before="3000"/>
        <w:jc w:val="center"/>
      </w:pPr>
      <w:r>
        <w:rPr>
          <w:color w:val="E74C3C"/>
        </w:rPr>
        <w:t>This document contains highly sensitive system credentials and access information.</w:t>
      </w:r>
      <w:r>
        <w:rPr>
          <w:color w:val="E74C3C"/>
        </w:rPr>
        <w:br/>
        <w:t>Unauthorized access, disclosure, or distribution is strictly prohibited.</w:t>
      </w:r>
      <w:r>
        <w:rPr>
          <w:color w:val="E74C3C"/>
        </w:rPr>
        <w:br/>
      </w:r>
      <w:r>
        <w:rPr>
          <w:color w:val="E74C3C"/>
        </w:rPr>
        <w:br/>
        <w:t>• Store in encrypted location only</w:t>
      </w:r>
      <w:r>
        <w:rPr>
          <w:color w:val="E74C3C"/>
        </w:rPr>
        <w:br/>
        <w:t>• Do not email or transmit electronically</w:t>
      </w:r>
      <w:r>
        <w:rPr>
          <w:color w:val="E74C3C"/>
        </w:rPr>
        <w:br/>
        <w:t>• Physical copies must be secured in locked cabinet</w:t>
      </w:r>
      <w:r>
        <w:rPr>
          <w:color w:val="E74C3C"/>
        </w:rPr>
        <w:br/>
        <w:t>• Report any suspected compromise immediately to CTO</w:t>
      </w:r>
      <w:r>
        <w:rPr>
          <w:color w:val="E74C3C"/>
        </w:rPr>
        <w:br/>
      </w:r>
      <w:r>
        <w:rPr>
          <w:color w:val="E74C3C"/>
        </w:rPr>
        <w:br/>
        <w:t>Authorized Access: CTO (Charlie Nguyen), IT Admin, General Manager (Alex Morgan)</w:t>
      </w:r>
    </w:p>
    <w:p w14:paraId="1760480B" w14:textId="77777777" w:rsidR="00596258" w:rsidRDefault="00000000">
      <w:r>
        <w:br w:type="page"/>
      </w:r>
    </w:p>
    <w:p w14:paraId="63B89900" w14:textId="77777777" w:rsidR="00596258" w:rsidRDefault="00000000">
      <w:pPr>
        <w:pStyle w:val="Heading1"/>
      </w:pPr>
      <w:r>
        <w:t>DOCUMENT CONTROL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732"/>
        <w:gridCol w:w="5888"/>
      </w:tblGrid>
      <w:tr w:rsidR="00596258" w14:paraId="75823322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BD27663" w14:textId="77777777" w:rsidR="00596258" w:rsidRDefault="00000000">
            <w:r>
              <w:t>Document Title:</w:t>
            </w:r>
          </w:p>
        </w:tc>
        <w:tc>
          <w:tcPr>
            <w:tcW w:w="6480" w:type="dxa"/>
          </w:tcPr>
          <w:p w14:paraId="14149AC5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Admin Credentials &amp; Access Control Master List</w:t>
            </w:r>
          </w:p>
        </w:tc>
      </w:tr>
      <w:tr w:rsidR="00596258" w14:paraId="35A14075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EF088B4" w14:textId="77777777" w:rsidR="00596258" w:rsidRDefault="00000000">
            <w:r>
              <w:t>Classification:</w:t>
            </w:r>
          </w:p>
        </w:tc>
        <w:tc>
          <w:tcPr>
            <w:tcW w:w="6480" w:type="dxa"/>
            <w:shd w:val="clear" w:color="auto" w:fill="F8D7DA"/>
          </w:tcPr>
          <w:p w14:paraId="0CB923D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HIGHLY CONFIDENTIAL - RESTRICTED</w:t>
            </w:r>
          </w:p>
        </w:tc>
      </w:tr>
      <w:tr w:rsidR="00596258" w14:paraId="033BEBB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6328F51" w14:textId="77777777" w:rsidR="00596258" w:rsidRDefault="00000000">
            <w:r>
              <w:t>Version:</w:t>
            </w:r>
          </w:p>
        </w:tc>
        <w:tc>
          <w:tcPr>
            <w:tcW w:w="6480" w:type="dxa"/>
          </w:tcPr>
          <w:p w14:paraId="5CB0BC7D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3.2</w:t>
            </w:r>
          </w:p>
        </w:tc>
      </w:tr>
      <w:tr w:rsidR="00596258" w14:paraId="23CE953E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CCF93D1" w14:textId="77777777" w:rsidR="00596258" w:rsidRDefault="00000000">
            <w:r>
              <w:t>Last Updated:</w:t>
            </w:r>
          </w:p>
        </w:tc>
        <w:tc>
          <w:tcPr>
            <w:tcW w:w="6480" w:type="dxa"/>
          </w:tcPr>
          <w:p w14:paraId="326690D2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15, 2026</w:t>
            </w:r>
          </w:p>
        </w:tc>
      </w:tr>
      <w:tr w:rsidR="00596258" w14:paraId="6DCD4B5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74033E7" w14:textId="77777777" w:rsidR="00596258" w:rsidRDefault="00000000">
            <w:r>
              <w:t>Document Owner:</w:t>
            </w:r>
          </w:p>
        </w:tc>
        <w:tc>
          <w:tcPr>
            <w:tcW w:w="6480" w:type="dxa"/>
          </w:tcPr>
          <w:p w14:paraId="05141098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Charlie Nguyen (CTO)</w:t>
            </w:r>
          </w:p>
        </w:tc>
      </w:tr>
      <w:tr w:rsidR="00596258" w14:paraId="63F272D8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7D13F2B" w14:textId="77777777" w:rsidR="00596258" w:rsidRDefault="00000000">
            <w:r>
              <w:t>Review Frequency:</w:t>
            </w:r>
          </w:p>
        </w:tc>
        <w:tc>
          <w:tcPr>
            <w:tcW w:w="6480" w:type="dxa"/>
          </w:tcPr>
          <w:p w14:paraId="317155B9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Quarterly (Jan, Apr, Jul, Oct)</w:t>
            </w:r>
          </w:p>
        </w:tc>
      </w:tr>
      <w:tr w:rsidR="00596258" w14:paraId="35B1DC97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72CC419" w14:textId="77777777" w:rsidR="00596258" w:rsidRDefault="00000000">
            <w:r>
              <w:t>Next Review Date:</w:t>
            </w:r>
          </w:p>
        </w:tc>
        <w:tc>
          <w:tcPr>
            <w:tcW w:w="6480" w:type="dxa"/>
          </w:tcPr>
          <w:p w14:paraId="3B6BE80C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April 15, 2026</w:t>
            </w:r>
          </w:p>
        </w:tc>
      </w:tr>
      <w:tr w:rsidR="00596258" w14:paraId="15BA1AF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3686A98" w14:textId="77777777" w:rsidR="00596258" w:rsidRDefault="00000000">
            <w:r>
              <w:t>Authorized Viewers:</w:t>
            </w:r>
          </w:p>
        </w:tc>
        <w:tc>
          <w:tcPr>
            <w:tcW w:w="6480" w:type="dxa"/>
          </w:tcPr>
          <w:p w14:paraId="57CE059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CTO, IT Admin, General Manager only</w:t>
            </w:r>
          </w:p>
        </w:tc>
      </w:tr>
    </w:tbl>
    <w:p w14:paraId="1FA8979F" w14:textId="77777777" w:rsidR="00596258" w:rsidRDefault="00000000">
      <w:pPr>
        <w:pStyle w:val="Heading2"/>
      </w:pPr>
      <w:r>
        <w:t>Version History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54"/>
        <w:gridCol w:w="2154"/>
        <w:gridCol w:w="2157"/>
        <w:gridCol w:w="2155"/>
      </w:tblGrid>
      <w:tr w:rsidR="00596258" w14:paraId="5E1A37DB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21CD8335" w14:textId="77777777" w:rsidR="00596258" w:rsidRDefault="00000000">
            <w:r>
              <w:rPr>
                <w:color w:val="FFFFFF"/>
              </w:rPr>
              <w:t>Version</w:t>
            </w:r>
          </w:p>
        </w:tc>
        <w:tc>
          <w:tcPr>
            <w:tcW w:w="2160" w:type="dxa"/>
            <w:shd w:val="clear" w:color="auto" w:fill="2C3E50"/>
          </w:tcPr>
          <w:p w14:paraId="642F56ED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Date</w:t>
            </w:r>
          </w:p>
        </w:tc>
        <w:tc>
          <w:tcPr>
            <w:tcW w:w="2160" w:type="dxa"/>
            <w:shd w:val="clear" w:color="auto" w:fill="2C3E50"/>
          </w:tcPr>
          <w:p w14:paraId="0726B7AA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Changes</w:t>
            </w:r>
          </w:p>
        </w:tc>
        <w:tc>
          <w:tcPr>
            <w:tcW w:w="2160" w:type="dxa"/>
            <w:shd w:val="clear" w:color="auto" w:fill="2C3E50"/>
          </w:tcPr>
          <w:p w14:paraId="7360A802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Author</w:t>
            </w:r>
          </w:p>
        </w:tc>
      </w:tr>
      <w:tr w:rsidR="00596258" w14:paraId="4582CD0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EDDB263" w14:textId="77777777" w:rsidR="00596258" w:rsidRDefault="00000000">
            <w:r>
              <w:t>3.2</w:t>
            </w:r>
          </w:p>
        </w:tc>
        <w:tc>
          <w:tcPr>
            <w:tcW w:w="2160" w:type="dxa"/>
          </w:tcPr>
          <w:p w14:paraId="0A11540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 15, 2026</w:t>
            </w:r>
          </w:p>
        </w:tc>
        <w:tc>
          <w:tcPr>
            <w:tcW w:w="2160" w:type="dxa"/>
          </w:tcPr>
          <w:p w14:paraId="55D1AF7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Updated access for Skyler Bennett (Product Manager)</w:t>
            </w:r>
          </w:p>
        </w:tc>
        <w:tc>
          <w:tcPr>
            <w:tcW w:w="2160" w:type="dxa"/>
          </w:tcPr>
          <w:p w14:paraId="68454C08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 Nguyen</w:t>
            </w:r>
          </w:p>
        </w:tc>
      </w:tr>
      <w:tr w:rsidR="00596258" w14:paraId="3D66F08C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5FFBA77" w14:textId="77777777" w:rsidR="00596258" w:rsidRDefault="00000000">
            <w:r>
              <w:t>3.1</w:t>
            </w:r>
          </w:p>
        </w:tc>
        <w:tc>
          <w:tcPr>
            <w:tcW w:w="2160" w:type="dxa"/>
          </w:tcPr>
          <w:p w14:paraId="7EA140EB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Nov 20, 2025</w:t>
            </w:r>
          </w:p>
        </w:tc>
        <w:tc>
          <w:tcPr>
            <w:tcW w:w="2160" w:type="dxa"/>
          </w:tcPr>
          <w:p w14:paraId="0B44617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Added SmartRide platform credentials</w:t>
            </w:r>
          </w:p>
        </w:tc>
        <w:tc>
          <w:tcPr>
            <w:tcW w:w="2160" w:type="dxa"/>
          </w:tcPr>
          <w:p w14:paraId="595C1A3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C. Nguyen</w:t>
            </w:r>
          </w:p>
        </w:tc>
      </w:tr>
      <w:tr w:rsidR="00596258" w14:paraId="3CE41526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126FDA8" w14:textId="77777777" w:rsidR="00596258" w:rsidRDefault="00000000">
            <w:r>
              <w:t>3.0</w:t>
            </w:r>
          </w:p>
        </w:tc>
        <w:tc>
          <w:tcPr>
            <w:tcW w:w="2160" w:type="dxa"/>
          </w:tcPr>
          <w:p w14:paraId="3FDDE4D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Oct 1, 2025</w:t>
            </w:r>
          </w:p>
        </w:tc>
        <w:tc>
          <w:tcPr>
            <w:tcW w:w="2160" w:type="dxa"/>
          </w:tcPr>
          <w:p w14:paraId="3EA182B2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Annual review - removed departed employees</w:t>
            </w:r>
          </w:p>
        </w:tc>
        <w:tc>
          <w:tcPr>
            <w:tcW w:w="2160" w:type="dxa"/>
          </w:tcPr>
          <w:p w14:paraId="551FB809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 Nguyen</w:t>
            </w:r>
          </w:p>
        </w:tc>
      </w:tr>
      <w:tr w:rsidR="00596258" w14:paraId="4331D364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50C3184" w14:textId="77777777" w:rsidR="00596258" w:rsidRDefault="00000000">
            <w:r>
              <w:t>2.9</w:t>
            </w:r>
          </w:p>
        </w:tc>
        <w:tc>
          <w:tcPr>
            <w:tcW w:w="2160" w:type="dxa"/>
          </w:tcPr>
          <w:p w14:paraId="0FD45F36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Jul 15, 2025</w:t>
            </w:r>
          </w:p>
        </w:tc>
        <w:tc>
          <w:tcPr>
            <w:tcW w:w="2160" w:type="dxa"/>
          </w:tcPr>
          <w:p w14:paraId="61554E51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Added Jordan Parker (HR Coordinator)</w:t>
            </w:r>
          </w:p>
        </w:tc>
        <w:tc>
          <w:tcPr>
            <w:tcW w:w="2160" w:type="dxa"/>
          </w:tcPr>
          <w:p w14:paraId="20AA6001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C. Nguyen</w:t>
            </w:r>
          </w:p>
        </w:tc>
      </w:tr>
    </w:tbl>
    <w:p w14:paraId="698772AD" w14:textId="77777777" w:rsidR="00596258" w:rsidRDefault="00000000">
      <w:r>
        <w:br w:type="page"/>
      </w:r>
    </w:p>
    <w:p w14:paraId="0C473E67" w14:textId="77777777" w:rsidR="00596258" w:rsidRDefault="00000000">
      <w:pPr>
        <w:pStyle w:val="Heading1"/>
      </w:pPr>
      <w:r>
        <w:t>ACCESS CONTROL FRAMEWORK</w:t>
      </w:r>
    </w:p>
    <w:p w14:paraId="2431A9F2" w14:textId="77777777" w:rsidR="00596258" w:rsidRDefault="00000000">
      <w:pPr>
        <w:pStyle w:val="Heading2"/>
      </w:pPr>
      <w:r>
        <w:t>Access Level Definitions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872"/>
        <w:gridCol w:w="2876"/>
        <w:gridCol w:w="2872"/>
      </w:tblGrid>
      <w:tr w:rsidR="00596258" w14:paraId="0BBF1BF9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2C3E50"/>
          </w:tcPr>
          <w:p w14:paraId="2051690E" w14:textId="77777777" w:rsidR="00596258" w:rsidRDefault="00000000">
            <w:r>
              <w:rPr>
                <w:color w:val="FFFFFF"/>
              </w:rPr>
              <w:t>Level</w:t>
            </w:r>
          </w:p>
        </w:tc>
        <w:tc>
          <w:tcPr>
            <w:tcW w:w="2880" w:type="dxa"/>
            <w:shd w:val="clear" w:color="auto" w:fill="2C3E50"/>
          </w:tcPr>
          <w:p w14:paraId="6E380424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Description</w:t>
            </w:r>
          </w:p>
        </w:tc>
        <w:tc>
          <w:tcPr>
            <w:tcW w:w="2880" w:type="dxa"/>
            <w:shd w:val="clear" w:color="auto" w:fill="2C3E50"/>
          </w:tcPr>
          <w:p w14:paraId="7603D2E9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Typical Roles</w:t>
            </w:r>
          </w:p>
        </w:tc>
      </w:tr>
      <w:tr w:rsidR="00596258" w14:paraId="7006C48D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E74C3C"/>
          </w:tcPr>
          <w:p w14:paraId="3DA0E584" w14:textId="77777777" w:rsidR="00596258" w:rsidRDefault="00000000">
            <w:r>
              <w:t>Level 5</w:t>
            </w:r>
            <w:r>
              <w:br/>
              <w:t>Super Admin</w:t>
            </w:r>
          </w:p>
        </w:tc>
        <w:tc>
          <w:tcPr>
            <w:tcW w:w="2880" w:type="dxa"/>
          </w:tcPr>
          <w:p w14:paraId="6091CC6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Full system access, can create/modify/delete any data, user management, system configuration</w:t>
            </w:r>
          </w:p>
        </w:tc>
        <w:tc>
          <w:tcPr>
            <w:tcW w:w="2880" w:type="dxa"/>
          </w:tcPr>
          <w:p w14:paraId="545C3269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CTO, IT Admin</w:t>
            </w:r>
          </w:p>
        </w:tc>
      </w:tr>
      <w:tr w:rsidR="00596258" w14:paraId="6D2F2AD4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F39C12"/>
          </w:tcPr>
          <w:p w14:paraId="4EAF5054" w14:textId="77777777" w:rsidR="00596258" w:rsidRDefault="00000000">
            <w:r>
              <w:t>Level 4</w:t>
            </w:r>
            <w:r>
              <w:br/>
              <w:t>Executive</w:t>
            </w:r>
          </w:p>
        </w:tc>
        <w:tc>
          <w:tcPr>
            <w:tcW w:w="2880" w:type="dxa"/>
          </w:tcPr>
          <w:p w14:paraId="36A99124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Department-wide access, reporting access to all modules, limited admin functions</w:t>
            </w:r>
          </w:p>
        </w:tc>
        <w:tc>
          <w:tcPr>
            <w:tcW w:w="2880" w:type="dxa"/>
          </w:tcPr>
          <w:p w14:paraId="2231D7C3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GM, COO, CFO, Sales Director</w:t>
            </w:r>
          </w:p>
        </w:tc>
      </w:tr>
      <w:tr w:rsidR="00596258" w14:paraId="2019A3BC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FFD700"/>
          </w:tcPr>
          <w:p w14:paraId="458B02CC" w14:textId="77777777" w:rsidR="00596258" w:rsidRDefault="00000000">
            <w:r>
              <w:t>Level 3</w:t>
            </w:r>
            <w:r>
              <w:br/>
              <w:t>Manager</w:t>
            </w:r>
          </w:p>
        </w:tc>
        <w:tc>
          <w:tcPr>
            <w:tcW w:w="2880" w:type="dxa"/>
          </w:tcPr>
          <w:p w14:paraId="00F728A6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Departmental data access, team management, standard reporting, workflow approval</w:t>
            </w:r>
          </w:p>
        </w:tc>
        <w:tc>
          <w:tcPr>
            <w:tcW w:w="2880" w:type="dxa"/>
          </w:tcPr>
          <w:p w14:paraId="24DF284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Department Managers</w:t>
            </w:r>
          </w:p>
        </w:tc>
      </w:tr>
      <w:tr w:rsidR="00596258" w14:paraId="7737499F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A8D8EA"/>
          </w:tcPr>
          <w:p w14:paraId="12AB2427" w14:textId="77777777" w:rsidR="00596258" w:rsidRDefault="00000000">
            <w:r>
              <w:t>Level 2</w:t>
            </w:r>
            <w:r>
              <w:br/>
              <w:t>Power User</w:t>
            </w:r>
          </w:p>
        </w:tc>
        <w:tc>
          <w:tcPr>
            <w:tcW w:w="2880" w:type="dxa"/>
          </w:tcPr>
          <w:p w14:paraId="4A969484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Extended access within department, advanced features, limited data modification</w:t>
            </w:r>
          </w:p>
        </w:tc>
        <w:tc>
          <w:tcPr>
            <w:tcW w:w="2880" w:type="dxa"/>
          </w:tcPr>
          <w:p w14:paraId="0DCC71D2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Analysts, Controllers, Coordinators</w:t>
            </w:r>
          </w:p>
        </w:tc>
      </w:tr>
      <w:tr w:rsidR="00596258" w14:paraId="486436A1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D4EDDA"/>
          </w:tcPr>
          <w:p w14:paraId="1F104BC7" w14:textId="77777777" w:rsidR="00596258" w:rsidRDefault="00000000">
            <w:r>
              <w:t>Level 1</w:t>
            </w:r>
            <w:r>
              <w:br/>
              <w:t>Standard User</w:t>
            </w:r>
          </w:p>
        </w:tc>
        <w:tc>
          <w:tcPr>
            <w:tcW w:w="2880" w:type="dxa"/>
          </w:tcPr>
          <w:p w14:paraId="4F37E43D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Basic access, view and edit own data only, standard features</w:t>
            </w:r>
          </w:p>
        </w:tc>
        <w:tc>
          <w:tcPr>
            <w:tcW w:w="2880" w:type="dxa"/>
          </w:tcPr>
          <w:p w14:paraId="2E3BD4E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General staff, contractors</w:t>
            </w:r>
          </w:p>
        </w:tc>
      </w:tr>
    </w:tbl>
    <w:p w14:paraId="4790909C" w14:textId="77777777" w:rsidR="00596258" w:rsidRDefault="00000000">
      <w:pPr>
        <w:pStyle w:val="Heading2"/>
      </w:pPr>
      <w:r>
        <w:t>Security Policies</w:t>
      </w:r>
    </w:p>
    <w:p w14:paraId="10088D83" w14:textId="77777777" w:rsidR="00596258" w:rsidRDefault="00000000">
      <w:r>
        <w:rPr>
          <w:b/>
        </w:rPr>
        <w:t xml:space="preserve">Password Requirements: </w:t>
      </w:r>
      <w:r>
        <w:t>Minimum 12 characters, uppercase, lowercase, number, special character. Changed every 90 days. No password reuse for 12 generations.</w:t>
      </w:r>
    </w:p>
    <w:p w14:paraId="33299017" w14:textId="77777777" w:rsidR="00596258" w:rsidRDefault="00000000">
      <w:r>
        <w:rPr>
          <w:b/>
        </w:rPr>
        <w:t xml:space="preserve">Multi-Factor Authentication (MFA): </w:t>
      </w:r>
      <w:r>
        <w:t>Required for Level 3+ access and all financial systems. Authenticator app preferred (Google/Microsoft Authenticator).</w:t>
      </w:r>
    </w:p>
    <w:p w14:paraId="5C89905B" w14:textId="77777777" w:rsidR="00596258" w:rsidRDefault="00000000">
      <w:r>
        <w:rPr>
          <w:b/>
        </w:rPr>
        <w:t xml:space="preserve">Session Timeouts: </w:t>
      </w:r>
      <w:r>
        <w:t>15 minutes for financial systems, 30 minutes for other systems, 60 minutes for read-only access.</w:t>
      </w:r>
    </w:p>
    <w:p w14:paraId="2473D045" w14:textId="77777777" w:rsidR="00596258" w:rsidRDefault="00000000">
      <w:r>
        <w:rPr>
          <w:b/>
        </w:rPr>
        <w:t xml:space="preserve">Access Review: </w:t>
      </w:r>
      <w:r>
        <w:t>Quarterly review of all access rights. Annual recertification required for Level 4-5 users.</w:t>
      </w:r>
    </w:p>
    <w:p w14:paraId="0A09BF69" w14:textId="77777777" w:rsidR="00596258" w:rsidRDefault="00000000">
      <w:r>
        <w:rPr>
          <w:b/>
        </w:rPr>
        <w:t xml:space="preserve">Separation of Duties: </w:t>
      </w:r>
      <w:r>
        <w:t>No single user can initiate AND approve financial transactions &gt;$10K. Finance Controller cannot have payment execution rights.</w:t>
      </w:r>
    </w:p>
    <w:p w14:paraId="3300D88A" w14:textId="77777777" w:rsidR="00596258" w:rsidRDefault="00000000">
      <w:r>
        <w:rPr>
          <w:b/>
        </w:rPr>
        <w:t xml:space="preserve">Remote Access: </w:t>
      </w:r>
      <w:r>
        <w:t>VPN required for all remote connections. VPN credentials separate from system credentials.</w:t>
      </w:r>
    </w:p>
    <w:p w14:paraId="42800538" w14:textId="77777777" w:rsidR="00596258" w:rsidRDefault="00000000">
      <w:r>
        <w:rPr>
          <w:b/>
        </w:rPr>
        <w:t xml:space="preserve">Offboarding: </w:t>
      </w:r>
      <w:r>
        <w:t>All access revoked within 2 hours of termination. Manager credentials changed immediately.</w:t>
      </w:r>
    </w:p>
    <w:p w14:paraId="4454FC13" w14:textId="77777777" w:rsidR="00596258" w:rsidRDefault="00000000">
      <w:r>
        <w:br w:type="page"/>
      </w:r>
    </w:p>
    <w:p w14:paraId="0B5750BA" w14:textId="77777777" w:rsidR="00596258" w:rsidRDefault="00000000">
      <w:pPr>
        <w:pStyle w:val="Heading1"/>
      </w:pPr>
      <w:r>
        <w:t>SYSTEM INVENTORY &amp; ADMIN CREDENTIALS</w:t>
      </w:r>
    </w:p>
    <w:p w14:paraId="2FC0B1A9" w14:textId="77777777" w:rsidR="00596258" w:rsidRDefault="00000000">
      <w:r>
        <w:t>⚠️ CRITICAL: Admin credentials below provide complete system access. These credentials should NEVER be used for day-to-day operations. Use only for system maintenance, emergency recovery, or user management.</w:t>
      </w:r>
    </w:p>
    <w:p w14:paraId="0E6C5BD1" w14:textId="77777777" w:rsidR="00596258" w:rsidRDefault="00000000">
      <w:pPr>
        <w:pStyle w:val="Heading2"/>
      </w:pPr>
      <w:r>
        <w:t>Primary Business Systems</w:t>
      </w:r>
    </w:p>
    <w:p w14:paraId="6E0B15F9" w14:textId="77777777" w:rsidR="00596258" w:rsidRDefault="00000000">
      <w:pPr>
        <w:pStyle w:val="Heading3"/>
      </w:pPr>
      <w:r>
        <w:t>1. Enterprise ERP System (NetSuite)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628"/>
        <w:gridCol w:w="5992"/>
      </w:tblGrid>
      <w:tr w:rsidR="00596258" w14:paraId="32374C86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E74C3C"/>
          </w:tcPr>
          <w:p w14:paraId="3A56E260" w14:textId="77777777" w:rsidR="00596258" w:rsidRDefault="00000000">
            <w:pPr>
              <w:jc w:val="center"/>
            </w:pPr>
            <w:r>
              <w:rPr>
                <w:color w:val="FFFFFF"/>
              </w:rPr>
              <w:t>MISSION CRITICAL - LEVEL 5 ACCESS</w:t>
            </w:r>
          </w:p>
        </w:tc>
      </w:tr>
      <w:tr w:rsidR="00596258" w14:paraId="594B4999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E7F8DBE" w14:textId="77777777" w:rsidR="00596258" w:rsidRDefault="00000000">
            <w:r>
              <w:t>System URL:</w:t>
            </w:r>
          </w:p>
        </w:tc>
        <w:tc>
          <w:tcPr>
            <w:tcW w:w="6480" w:type="dxa"/>
          </w:tcPr>
          <w:p w14:paraId="4E6D7C6D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https://momentum-sports.app.netsuite.com</w:t>
            </w:r>
          </w:p>
        </w:tc>
      </w:tr>
      <w:tr w:rsidR="00596258" w14:paraId="07BC1B1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85350EB" w14:textId="77777777" w:rsidR="00596258" w:rsidRDefault="00000000">
            <w:r>
              <w:t>Admin Username:</w:t>
            </w:r>
          </w:p>
        </w:tc>
        <w:tc>
          <w:tcPr>
            <w:tcW w:w="6480" w:type="dxa"/>
          </w:tcPr>
          <w:p w14:paraId="6F54152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admin@momentumsports.com.au</w:t>
            </w:r>
          </w:p>
        </w:tc>
      </w:tr>
      <w:tr w:rsidR="00596258" w14:paraId="723F1D4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668E5F3" w14:textId="77777777" w:rsidR="00596258" w:rsidRDefault="00000000">
            <w:r>
              <w:t>Admin Password:</w:t>
            </w:r>
          </w:p>
        </w:tc>
        <w:tc>
          <w:tcPr>
            <w:tcW w:w="6480" w:type="dxa"/>
            <w:shd w:val="clear" w:color="auto" w:fill="FFF3CD"/>
          </w:tcPr>
          <w:p w14:paraId="114A80E2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[STORED IN PASSWORD VAULT - Ref: NS-ADMIN-001]</w:t>
            </w:r>
          </w:p>
        </w:tc>
      </w:tr>
      <w:tr w:rsidR="00596258" w14:paraId="46A6D2F0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A529842" w14:textId="77777777" w:rsidR="00596258" w:rsidRDefault="00000000">
            <w:r>
              <w:t>Recovery Email:</w:t>
            </w:r>
          </w:p>
        </w:tc>
        <w:tc>
          <w:tcPr>
            <w:tcW w:w="6480" w:type="dxa"/>
          </w:tcPr>
          <w:p w14:paraId="4DA8252B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it-admin@momentumsports.com.au</w:t>
            </w:r>
          </w:p>
        </w:tc>
      </w:tr>
      <w:tr w:rsidR="00596258" w14:paraId="355B16BC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8F725BF" w14:textId="77777777" w:rsidR="00596258" w:rsidRDefault="00000000">
            <w:r>
              <w:t>MFA Method:</w:t>
            </w:r>
          </w:p>
        </w:tc>
        <w:tc>
          <w:tcPr>
            <w:tcW w:w="6480" w:type="dxa"/>
          </w:tcPr>
          <w:p w14:paraId="0C6FBAB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Authenticator (CTO Phone)</w:t>
            </w:r>
          </w:p>
        </w:tc>
      </w:tr>
      <w:tr w:rsidR="00596258" w14:paraId="38DA7E1C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28407BD" w14:textId="77777777" w:rsidR="00596258" w:rsidRDefault="00000000">
            <w:r>
              <w:t>Account ID:</w:t>
            </w:r>
          </w:p>
        </w:tc>
        <w:tc>
          <w:tcPr>
            <w:tcW w:w="6480" w:type="dxa"/>
          </w:tcPr>
          <w:p w14:paraId="1E297E2E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TSTDRV2476892</w:t>
            </w:r>
          </w:p>
        </w:tc>
      </w:tr>
      <w:tr w:rsidR="00596258" w14:paraId="2905055A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3124C905" w14:textId="77777777" w:rsidR="00596258" w:rsidRDefault="00000000">
            <w:r>
              <w:t>Support Contact:</w:t>
            </w:r>
          </w:p>
        </w:tc>
        <w:tc>
          <w:tcPr>
            <w:tcW w:w="6480" w:type="dxa"/>
          </w:tcPr>
          <w:p w14:paraId="6B409E4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NetSuite Support: 1-877-638-7848</w:t>
            </w:r>
          </w:p>
        </w:tc>
      </w:tr>
      <w:tr w:rsidR="00596258" w14:paraId="660DA2E6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0AB1567" w14:textId="77777777" w:rsidR="00596258" w:rsidRDefault="00000000">
            <w:r>
              <w:t>Last Password Change:</w:t>
            </w:r>
          </w:p>
        </w:tc>
        <w:tc>
          <w:tcPr>
            <w:tcW w:w="6480" w:type="dxa"/>
          </w:tcPr>
          <w:p w14:paraId="7E60E3BC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December 1, 2025</w:t>
            </w:r>
          </w:p>
        </w:tc>
      </w:tr>
    </w:tbl>
    <w:p w14:paraId="342F3848" w14:textId="77777777" w:rsidR="00596258" w:rsidRDefault="00596258"/>
    <w:p w14:paraId="128EFD1F" w14:textId="77777777" w:rsidR="00596258" w:rsidRDefault="00000000">
      <w:r>
        <w:rPr>
          <w:sz w:val="18"/>
        </w:rPr>
        <w:t>User Count: 45 active licenses | Key Modules: Financials, Inventory, Order Management, CRM, Purchasing</w:t>
      </w:r>
    </w:p>
    <w:p w14:paraId="1291555F" w14:textId="77777777" w:rsidR="00596258" w:rsidRDefault="00596258"/>
    <w:p w14:paraId="6C84DF72" w14:textId="77777777" w:rsidR="00596258" w:rsidRDefault="00000000">
      <w:pPr>
        <w:pStyle w:val="Heading3"/>
      </w:pPr>
      <w:r>
        <w:t>2. Customer Relationship Management (Salesforce)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149"/>
        <w:gridCol w:w="4471"/>
      </w:tblGrid>
      <w:tr w:rsidR="00596258" w14:paraId="1940417E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E74C3C"/>
          </w:tcPr>
          <w:p w14:paraId="407D129F" w14:textId="77777777" w:rsidR="00596258" w:rsidRDefault="00000000">
            <w:pPr>
              <w:jc w:val="center"/>
            </w:pPr>
            <w:r>
              <w:rPr>
                <w:color w:val="FFFFFF"/>
              </w:rPr>
              <w:t>CRITICAL - LEVEL 5 ACCESS</w:t>
            </w:r>
          </w:p>
        </w:tc>
      </w:tr>
      <w:tr w:rsidR="00596258" w14:paraId="3F25FC6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11D4F8C" w14:textId="77777777" w:rsidR="00596258" w:rsidRDefault="00000000">
            <w:r>
              <w:t>System URL:</w:t>
            </w:r>
          </w:p>
        </w:tc>
        <w:tc>
          <w:tcPr>
            <w:tcW w:w="4320" w:type="dxa"/>
          </w:tcPr>
          <w:p w14:paraId="6C81805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https://momentumsports.my.salesforce.com</w:t>
            </w:r>
          </w:p>
        </w:tc>
      </w:tr>
      <w:tr w:rsidR="00596258" w14:paraId="61FAAAAC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F4FB622" w14:textId="77777777" w:rsidR="00596258" w:rsidRDefault="00000000">
            <w:r>
              <w:t>Admin Username:</w:t>
            </w:r>
          </w:p>
        </w:tc>
        <w:tc>
          <w:tcPr>
            <w:tcW w:w="4320" w:type="dxa"/>
          </w:tcPr>
          <w:p w14:paraId="200B063A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sysadmin@momentumsports.com.au</w:t>
            </w:r>
          </w:p>
        </w:tc>
      </w:tr>
      <w:tr w:rsidR="00596258" w14:paraId="01F059A1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8726CE3" w14:textId="77777777" w:rsidR="00596258" w:rsidRDefault="00000000">
            <w:r>
              <w:t>Admin Password:</w:t>
            </w:r>
          </w:p>
        </w:tc>
        <w:tc>
          <w:tcPr>
            <w:tcW w:w="4320" w:type="dxa"/>
            <w:shd w:val="clear" w:color="auto" w:fill="FFF3CD"/>
          </w:tcPr>
          <w:p w14:paraId="08C82998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[STORED IN PASSWORD VAULT - Ref: SF-ADMIN-001]</w:t>
            </w:r>
          </w:p>
        </w:tc>
      </w:tr>
      <w:tr w:rsidR="00596258" w14:paraId="5732E0BB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CAB2BCF" w14:textId="77777777" w:rsidR="00596258" w:rsidRDefault="00000000">
            <w:r>
              <w:t>Security Token:</w:t>
            </w:r>
          </w:p>
        </w:tc>
        <w:tc>
          <w:tcPr>
            <w:tcW w:w="4320" w:type="dxa"/>
            <w:shd w:val="clear" w:color="auto" w:fill="FFF3CD"/>
          </w:tcPr>
          <w:p w14:paraId="4DBC987D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[STORED IN PASSWORD VAULT - Ref: SF-TOKEN-001]</w:t>
            </w:r>
          </w:p>
        </w:tc>
      </w:tr>
      <w:tr w:rsidR="00596258" w14:paraId="3FC6B292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5E4404C" w14:textId="77777777" w:rsidR="00596258" w:rsidRDefault="00000000">
            <w:r>
              <w:t>MFA Method:</w:t>
            </w:r>
          </w:p>
        </w:tc>
        <w:tc>
          <w:tcPr>
            <w:tcW w:w="4320" w:type="dxa"/>
          </w:tcPr>
          <w:p w14:paraId="30837FB3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Salesforce Authenticator App</w:t>
            </w:r>
          </w:p>
        </w:tc>
      </w:tr>
      <w:tr w:rsidR="00596258" w14:paraId="19E03BA8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4BD5BE3" w14:textId="77777777" w:rsidR="00596258" w:rsidRDefault="00000000">
            <w:r>
              <w:t>Organization ID:</w:t>
            </w:r>
          </w:p>
        </w:tc>
        <w:tc>
          <w:tcPr>
            <w:tcW w:w="4320" w:type="dxa"/>
          </w:tcPr>
          <w:p w14:paraId="2F7AECEE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00D5f000008rVg2EAE</w:t>
            </w:r>
          </w:p>
        </w:tc>
      </w:tr>
      <w:tr w:rsidR="00596258" w14:paraId="58C63888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A5D63AA" w14:textId="77777777" w:rsidR="00596258" w:rsidRDefault="00000000">
            <w:r>
              <w:t>Support Contact:</w:t>
            </w:r>
          </w:p>
        </w:tc>
        <w:tc>
          <w:tcPr>
            <w:tcW w:w="4320" w:type="dxa"/>
          </w:tcPr>
          <w:p w14:paraId="7BC53D1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Salesforce Support Portal</w:t>
            </w:r>
          </w:p>
        </w:tc>
      </w:tr>
      <w:tr w:rsidR="00596258" w14:paraId="387F29F9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7739FD5" w14:textId="77777777" w:rsidR="00596258" w:rsidRDefault="00000000">
            <w:r>
              <w:t>Last Password Change:</w:t>
            </w:r>
          </w:p>
        </w:tc>
        <w:tc>
          <w:tcPr>
            <w:tcW w:w="4320" w:type="dxa"/>
          </w:tcPr>
          <w:p w14:paraId="39C793D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November 18, 2025</w:t>
            </w:r>
          </w:p>
        </w:tc>
      </w:tr>
    </w:tbl>
    <w:p w14:paraId="0179F5E6" w14:textId="77777777" w:rsidR="00596258" w:rsidRDefault="00596258"/>
    <w:p w14:paraId="3EDB3420" w14:textId="77777777" w:rsidR="00596258" w:rsidRDefault="00000000">
      <w:r>
        <w:rPr>
          <w:sz w:val="18"/>
        </w:rPr>
        <w:t>User Count: 28 licenses | Integration: NetSuite (bidirectional sync)</w:t>
      </w:r>
    </w:p>
    <w:p w14:paraId="7A6B729C" w14:textId="77777777" w:rsidR="00596258" w:rsidRDefault="00596258"/>
    <w:p w14:paraId="0718BED1" w14:textId="77777777" w:rsidR="00596258" w:rsidRDefault="00000000">
      <w:pPr>
        <w:pStyle w:val="Heading3"/>
      </w:pPr>
      <w:r>
        <w:t>3. E-Commerce Platform (Shopify Plus)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124"/>
        <w:gridCol w:w="4496"/>
      </w:tblGrid>
      <w:tr w:rsidR="00596258" w14:paraId="18F05E19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  <w:gridSpan w:val="2"/>
            <w:shd w:val="clear" w:color="auto" w:fill="F39C12"/>
          </w:tcPr>
          <w:p w14:paraId="5B5CFA04" w14:textId="77777777" w:rsidR="00596258" w:rsidRDefault="00000000">
            <w:pPr>
              <w:jc w:val="center"/>
            </w:pPr>
            <w:r>
              <w:rPr>
                <w:color w:val="FFFFFF"/>
              </w:rPr>
              <w:t>HIGH PRIORITY - LEVEL 5 ACCESS</w:t>
            </w:r>
          </w:p>
        </w:tc>
      </w:tr>
      <w:tr w:rsidR="00596258" w14:paraId="6D7DE12E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856951C" w14:textId="77777777" w:rsidR="00596258" w:rsidRDefault="00000000">
            <w:r>
              <w:t>Store URL:</w:t>
            </w:r>
          </w:p>
        </w:tc>
        <w:tc>
          <w:tcPr>
            <w:tcW w:w="4320" w:type="dxa"/>
          </w:tcPr>
          <w:p w14:paraId="0CA33D93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https://momentumsports.com</w:t>
            </w:r>
          </w:p>
        </w:tc>
      </w:tr>
      <w:tr w:rsidR="00596258" w14:paraId="3B67EF70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1348512" w14:textId="77777777" w:rsidR="00596258" w:rsidRDefault="00000000">
            <w:r>
              <w:t>Admin URL:</w:t>
            </w:r>
          </w:p>
        </w:tc>
        <w:tc>
          <w:tcPr>
            <w:tcW w:w="4320" w:type="dxa"/>
          </w:tcPr>
          <w:p w14:paraId="26E1B19F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https://admin.shopify.com/store/momentum-sports</w:t>
            </w:r>
          </w:p>
        </w:tc>
      </w:tr>
      <w:tr w:rsidR="00596258" w14:paraId="1480C266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D596AE4" w14:textId="77777777" w:rsidR="00596258" w:rsidRDefault="00000000">
            <w:r>
              <w:t>Admin Email:</w:t>
            </w:r>
          </w:p>
        </w:tc>
        <w:tc>
          <w:tcPr>
            <w:tcW w:w="4320" w:type="dxa"/>
          </w:tcPr>
          <w:p w14:paraId="0A666015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ecommerce@momentumsports.com.au</w:t>
            </w:r>
          </w:p>
        </w:tc>
      </w:tr>
      <w:tr w:rsidR="00596258" w14:paraId="3B85CA4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AAE8272" w14:textId="77777777" w:rsidR="00596258" w:rsidRDefault="00000000">
            <w:r>
              <w:t>Admin Password:</w:t>
            </w:r>
          </w:p>
        </w:tc>
        <w:tc>
          <w:tcPr>
            <w:tcW w:w="4320" w:type="dxa"/>
            <w:shd w:val="clear" w:color="auto" w:fill="FFF3CD"/>
          </w:tcPr>
          <w:p w14:paraId="03CF1C8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[STORED IN PASSWORD VAULT - Ref: SHOP-ADMIN-001]</w:t>
            </w:r>
          </w:p>
        </w:tc>
      </w:tr>
      <w:tr w:rsidR="00596258" w14:paraId="0FDF1F0A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6AD9C80" w14:textId="77777777" w:rsidR="00596258" w:rsidRDefault="00000000">
            <w:r>
              <w:t>MFA Method:</w:t>
            </w:r>
          </w:p>
        </w:tc>
        <w:tc>
          <w:tcPr>
            <w:tcW w:w="4320" w:type="dxa"/>
          </w:tcPr>
          <w:p w14:paraId="1D598F6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SMS to +61 xxx-xxx-5892</w:t>
            </w:r>
          </w:p>
        </w:tc>
      </w:tr>
      <w:tr w:rsidR="00596258" w14:paraId="48C0C9E3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DB67415" w14:textId="77777777" w:rsidR="00596258" w:rsidRDefault="00000000">
            <w:r>
              <w:t>Payment Gateway:</w:t>
            </w:r>
          </w:p>
        </w:tc>
        <w:tc>
          <w:tcPr>
            <w:tcW w:w="4320" w:type="dxa"/>
          </w:tcPr>
          <w:p w14:paraId="5B904556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Stripe (separate admin credentials)</w:t>
            </w:r>
          </w:p>
        </w:tc>
      </w:tr>
      <w:tr w:rsidR="00596258" w14:paraId="018F1EA9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70DD48B" w14:textId="77777777" w:rsidR="00596258" w:rsidRDefault="00000000">
            <w:r>
              <w:t>Last Password Change:</w:t>
            </w:r>
          </w:p>
        </w:tc>
        <w:tc>
          <w:tcPr>
            <w:tcW w:w="4320" w:type="dxa"/>
          </w:tcPr>
          <w:p w14:paraId="589FB27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3, 2026</w:t>
            </w:r>
          </w:p>
        </w:tc>
      </w:tr>
    </w:tbl>
    <w:p w14:paraId="6A97E42D" w14:textId="77777777" w:rsidR="00596258" w:rsidRDefault="00596258"/>
    <w:p w14:paraId="601987AF" w14:textId="77777777" w:rsidR="00596258" w:rsidRDefault="00000000">
      <w:r>
        <w:rPr>
          <w:sz w:val="18"/>
        </w:rPr>
        <w:t>Annual Revenue: $29.4M B2C | Integration: NetSuite, Shipstation</w:t>
      </w:r>
    </w:p>
    <w:p w14:paraId="4E773B1C" w14:textId="77777777" w:rsidR="00596258" w:rsidRDefault="00000000">
      <w:r>
        <w:br w:type="page"/>
      </w:r>
    </w:p>
    <w:p w14:paraId="4F2388A6" w14:textId="77777777" w:rsidR="00596258" w:rsidRDefault="00000000">
      <w:pPr>
        <w:pStyle w:val="Heading1"/>
      </w:pPr>
      <w:r>
        <w:t>EMPLOYEE ACCESS RIGHTS MATRIX</w:t>
      </w:r>
    </w:p>
    <w:p w14:paraId="213E1C3A" w14:textId="77777777" w:rsidR="00596258" w:rsidRDefault="00000000">
      <w:r>
        <w:t>The following matrix details system access rights for all 16 core employees. Access levels are assigned based on job function and principle of least privilege.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924"/>
        <w:gridCol w:w="567"/>
        <w:gridCol w:w="1001"/>
        <w:gridCol w:w="525"/>
        <w:gridCol w:w="558"/>
        <w:gridCol w:w="659"/>
        <w:gridCol w:w="617"/>
        <w:gridCol w:w="558"/>
        <w:gridCol w:w="784"/>
        <w:gridCol w:w="434"/>
        <w:gridCol w:w="584"/>
        <w:gridCol w:w="884"/>
        <w:gridCol w:w="525"/>
      </w:tblGrid>
      <w:tr w:rsidR="00596258" w14:paraId="2D8D89F0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shd w:val="clear" w:color="auto" w:fill="2C3E50"/>
          </w:tcPr>
          <w:p w14:paraId="66CDA154" w14:textId="77777777" w:rsidR="00596258" w:rsidRDefault="00000000">
            <w:pPr>
              <w:jc w:val="center"/>
            </w:pPr>
            <w:r>
              <w:rPr>
                <w:color w:val="FFFFFF"/>
                <w:sz w:val="16"/>
              </w:rPr>
              <w:t>Employee</w:t>
            </w:r>
          </w:p>
        </w:tc>
        <w:tc>
          <w:tcPr>
            <w:tcW w:w="665" w:type="dxa"/>
            <w:shd w:val="clear" w:color="auto" w:fill="2C3E50"/>
          </w:tcPr>
          <w:p w14:paraId="79B2FF8F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ID</w:t>
            </w:r>
          </w:p>
        </w:tc>
        <w:tc>
          <w:tcPr>
            <w:tcW w:w="665" w:type="dxa"/>
            <w:shd w:val="clear" w:color="auto" w:fill="2C3E50"/>
          </w:tcPr>
          <w:p w14:paraId="63030E4D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Role</w:t>
            </w:r>
          </w:p>
        </w:tc>
        <w:tc>
          <w:tcPr>
            <w:tcW w:w="665" w:type="dxa"/>
            <w:shd w:val="clear" w:color="auto" w:fill="2C3E50"/>
          </w:tcPr>
          <w:p w14:paraId="07489BD5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ERP</w:t>
            </w:r>
          </w:p>
        </w:tc>
        <w:tc>
          <w:tcPr>
            <w:tcW w:w="665" w:type="dxa"/>
            <w:shd w:val="clear" w:color="auto" w:fill="2C3E50"/>
          </w:tcPr>
          <w:p w14:paraId="078EF786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CRM</w:t>
            </w:r>
          </w:p>
        </w:tc>
        <w:tc>
          <w:tcPr>
            <w:tcW w:w="665" w:type="dxa"/>
            <w:shd w:val="clear" w:color="auto" w:fill="2C3E50"/>
          </w:tcPr>
          <w:p w14:paraId="12BA8B8D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E-comm</w:t>
            </w:r>
          </w:p>
        </w:tc>
        <w:tc>
          <w:tcPr>
            <w:tcW w:w="665" w:type="dxa"/>
            <w:shd w:val="clear" w:color="auto" w:fill="2C3E50"/>
          </w:tcPr>
          <w:p w14:paraId="198858B9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Email</w:t>
            </w:r>
          </w:p>
        </w:tc>
        <w:tc>
          <w:tcPr>
            <w:tcW w:w="665" w:type="dxa"/>
            <w:shd w:val="clear" w:color="auto" w:fill="2C3E50"/>
          </w:tcPr>
          <w:p w14:paraId="1EC06309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Files</w:t>
            </w:r>
          </w:p>
        </w:tc>
        <w:tc>
          <w:tcPr>
            <w:tcW w:w="665" w:type="dxa"/>
            <w:shd w:val="clear" w:color="auto" w:fill="2C3E50"/>
          </w:tcPr>
          <w:p w14:paraId="55A42217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Finance</w:t>
            </w:r>
          </w:p>
        </w:tc>
        <w:tc>
          <w:tcPr>
            <w:tcW w:w="665" w:type="dxa"/>
            <w:shd w:val="clear" w:color="auto" w:fill="2C3E50"/>
          </w:tcPr>
          <w:p w14:paraId="14BCB3AF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HR</w:t>
            </w:r>
          </w:p>
        </w:tc>
        <w:tc>
          <w:tcPr>
            <w:tcW w:w="665" w:type="dxa"/>
            <w:shd w:val="clear" w:color="auto" w:fill="2C3E50"/>
          </w:tcPr>
          <w:p w14:paraId="2646068F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WMS</w:t>
            </w:r>
          </w:p>
        </w:tc>
        <w:tc>
          <w:tcPr>
            <w:tcW w:w="665" w:type="dxa"/>
            <w:shd w:val="clear" w:color="auto" w:fill="2C3E50"/>
          </w:tcPr>
          <w:p w14:paraId="67766873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Analytics</w:t>
            </w:r>
          </w:p>
        </w:tc>
        <w:tc>
          <w:tcPr>
            <w:tcW w:w="665" w:type="dxa"/>
            <w:shd w:val="clear" w:color="auto" w:fill="2C3E50"/>
          </w:tcPr>
          <w:p w14:paraId="4491EF13" w14:textId="77777777" w:rsidR="00596258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  <w:sz w:val="16"/>
              </w:rPr>
              <w:t>VPN</w:t>
            </w:r>
          </w:p>
        </w:tc>
      </w:tr>
      <w:tr w:rsidR="00596258" w14:paraId="00D39C2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29F19474" w14:textId="77777777" w:rsidR="00596258" w:rsidRDefault="00000000">
            <w:pPr>
              <w:jc w:val="center"/>
            </w:pPr>
            <w:r>
              <w:rPr>
                <w:sz w:val="16"/>
              </w:rPr>
              <w:t>Alex Morgan</w:t>
            </w:r>
          </w:p>
        </w:tc>
        <w:tc>
          <w:tcPr>
            <w:tcW w:w="665" w:type="dxa"/>
          </w:tcPr>
          <w:p w14:paraId="33D8FEEF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E001</w:t>
            </w:r>
          </w:p>
        </w:tc>
        <w:tc>
          <w:tcPr>
            <w:tcW w:w="665" w:type="dxa"/>
          </w:tcPr>
          <w:p w14:paraId="26B8D3A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General Manager</w:t>
            </w:r>
          </w:p>
        </w:tc>
        <w:tc>
          <w:tcPr>
            <w:tcW w:w="665" w:type="dxa"/>
            <w:shd w:val="clear" w:color="auto" w:fill="E74C3C"/>
          </w:tcPr>
          <w:p w14:paraId="1B9D0D7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731AF0A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6B8F807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7B3F9BC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247558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15A976E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1439214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847BD0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32C162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D5BAB9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23C3D50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5119354A" w14:textId="77777777" w:rsidR="00596258" w:rsidRDefault="00000000">
            <w:pPr>
              <w:jc w:val="center"/>
            </w:pPr>
            <w:r>
              <w:rPr>
                <w:sz w:val="16"/>
              </w:rPr>
              <w:t>Jordan Lee</w:t>
            </w:r>
          </w:p>
        </w:tc>
        <w:tc>
          <w:tcPr>
            <w:tcW w:w="665" w:type="dxa"/>
          </w:tcPr>
          <w:p w14:paraId="4F1E448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E002</w:t>
            </w:r>
          </w:p>
        </w:tc>
        <w:tc>
          <w:tcPr>
            <w:tcW w:w="665" w:type="dxa"/>
          </w:tcPr>
          <w:p w14:paraId="5737E2E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COO</w:t>
            </w:r>
          </w:p>
        </w:tc>
        <w:tc>
          <w:tcPr>
            <w:tcW w:w="665" w:type="dxa"/>
            <w:shd w:val="clear" w:color="auto" w:fill="F39C12"/>
          </w:tcPr>
          <w:p w14:paraId="1607CAE6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39C12"/>
          </w:tcPr>
          <w:p w14:paraId="43FFA86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FD700"/>
          </w:tcPr>
          <w:p w14:paraId="41EB6E6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7FF62A3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1BF96C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4E07BBFD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A8D8EA"/>
          </w:tcPr>
          <w:p w14:paraId="19C3AA23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0262B04C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39C12"/>
          </w:tcPr>
          <w:p w14:paraId="1F121433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139DB20A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40E0E1CC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2ACFDAD0" w14:textId="77777777" w:rsidR="00596258" w:rsidRDefault="00000000">
            <w:pPr>
              <w:jc w:val="center"/>
            </w:pPr>
            <w:r>
              <w:rPr>
                <w:sz w:val="16"/>
              </w:rPr>
              <w:t>Taylor Singh</w:t>
            </w:r>
          </w:p>
        </w:tc>
        <w:tc>
          <w:tcPr>
            <w:tcW w:w="665" w:type="dxa"/>
          </w:tcPr>
          <w:p w14:paraId="030A27A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E003</w:t>
            </w:r>
          </w:p>
        </w:tc>
        <w:tc>
          <w:tcPr>
            <w:tcW w:w="665" w:type="dxa"/>
          </w:tcPr>
          <w:p w14:paraId="37A0974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CFO</w:t>
            </w:r>
          </w:p>
        </w:tc>
        <w:tc>
          <w:tcPr>
            <w:tcW w:w="665" w:type="dxa"/>
            <w:shd w:val="clear" w:color="auto" w:fill="F39C12"/>
          </w:tcPr>
          <w:p w14:paraId="26D73AB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FD700"/>
          </w:tcPr>
          <w:p w14:paraId="29F4150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A8D8EA"/>
          </w:tcPr>
          <w:p w14:paraId="13D7C79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5810FD7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1ED7AF1F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365EE4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08733EF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FD700"/>
          </w:tcPr>
          <w:p w14:paraId="48423D8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3040253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7DF698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42C98214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0E4322F5" w14:textId="77777777" w:rsidR="00596258" w:rsidRDefault="00000000">
            <w:pPr>
              <w:jc w:val="center"/>
            </w:pPr>
            <w:r>
              <w:rPr>
                <w:sz w:val="16"/>
              </w:rPr>
              <w:t>Finley Adams</w:t>
            </w:r>
          </w:p>
        </w:tc>
        <w:tc>
          <w:tcPr>
            <w:tcW w:w="665" w:type="dxa"/>
          </w:tcPr>
          <w:p w14:paraId="40A0CE4C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E004</w:t>
            </w:r>
          </w:p>
        </w:tc>
        <w:tc>
          <w:tcPr>
            <w:tcW w:w="665" w:type="dxa"/>
          </w:tcPr>
          <w:p w14:paraId="74170369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HR Manager</w:t>
            </w:r>
          </w:p>
        </w:tc>
        <w:tc>
          <w:tcPr>
            <w:tcW w:w="665" w:type="dxa"/>
            <w:shd w:val="clear" w:color="auto" w:fill="FFD700"/>
          </w:tcPr>
          <w:p w14:paraId="31EAD02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183F349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D4EDDA"/>
          </w:tcPr>
          <w:p w14:paraId="4BD0697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E74C3C"/>
          </w:tcPr>
          <w:p w14:paraId="156A6B9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EAF7C7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1D47BD6D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643AB54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3B49EF0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FD700"/>
          </w:tcPr>
          <w:p w14:paraId="1E632E1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5DEC06B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4D7A97E5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47900192" w14:textId="77777777" w:rsidR="00596258" w:rsidRDefault="00000000">
            <w:pPr>
              <w:jc w:val="center"/>
            </w:pPr>
            <w:r>
              <w:rPr>
                <w:sz w:val="16"/>
              </w:rPr>
              <w:t>Riley Chen</w:t>
            </w:r>
          </w:p>
        </w:tc>
        <w:tc>
          <w:tcPr>
            <w:tcW w:w="665" w:type="dxa"/>
          </w:tcPr>
          <w:p w14:paraId="7A9922B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E005</w:t>
            </w:r>
          </w:p>
        </w:tc>
        <w:tc>
          <w:tcPr>
            <w:tcW w:w="665" w:type="dxa"/>
          </w:tcPr>
          <w:p w14:paraId="5FD6B1A8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Sales Director</w:t>
            </w:r>
          </w:p>
        </w:tc>
        <w:tc>
          <w:tcPr>
            <w:tcW w:w="665" w:type="dxa"/>
            <w:shd w:val="clear" w:color="auto" w:fill="F39C12"/>
          </w:tcPr>
          <w:p w14:paraId="4A6A63C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6E81C844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39C12"/>
          </w:tcPr>
          <w:p w14:paraId="03ECBAC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2BC68205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7976BAD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5AEB308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A8D8EA"/>
          </w:tcPr>
          <w:p w14:paraId="0BB0DA0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FD700"/>
          </w:tcPr>
          <w:p w14:paraId="1AA9CAA4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39C12"/>
          </w:tcPr>
          <w:p w14:paraId="7ECFA59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7F1115B4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2A8F390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73220F9E" w14:textId="77777777" w:rsidR="00596258" w:rsidRDefault="00000000">
            <w:pPr>
              <w:jc w:val="center"/>
            </w:pPr>
            <w:r>
              <w:rPr>
                <w:sz w:val="16"/>
              </w:rPr>
              <w:t>Charlie Nguyen</w:t>
            </w:r>
          </w:p>
        </w:tc>
        <w:tc>
          <w:tcPr>
            <w:tcW w:w="665" w:type="dxa"/>
          </w:tcPr>
          <w:p w14:paraId="7CBE220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E006</w:t>
            </w:r>
          </w:p>
        </w:tc>
        <w:tc>
          <w:tcPr>
            <w:tcW w:w="665" w:type="dxa"/>
          </w:tcPr>
          <w:p w14:paraId="252C235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CTO</w:t>
            </w:r>
          </w:p>
        </w:tc>
        <w:tc>
          <w:tcPr>
            <w:tcW w:w="665" w:type="dxa"/>
            <w:shd w:val="clear" w:color="auto" w:fill="E74C3C"/>
          </w:tcPr>
          <w:p w14:paraId="29537387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0183D61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9B9E8B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C2231B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6DB02D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39C12"/>
          </w:tcPr>
          <w:p w14:paraId="0B09C50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FD700"/>
          </w:tcPr>
          <w:p w14:paraId="10D7A6B6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3C23447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3005A953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643D9BC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2E2CED62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538C944B" w14:textId="77777777" w:rsidR="00596258" w:rsidRDefault="00000000">
            <w:pPr>
              <w:jc w:val="center"/>
            </w:pPr>
            <w:r>
              <w:rPr>
                <w:sz w:val="16"/>
              </w:rPr>
              <w:t>Morgan Davis</w:t>
            </w:r>
          </w:p>
        </w:tc>
        <w:tc>
          <w:tcPr>
            <w:tcW w:w="665" w:type="dxa"/>
          </w:tcPr>
          <w:p w14:paraId="5321E2A7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E007</w:t>
            </w:r>
          </w:p>
        </w:tc>
        <w:tc>
          <w:tcPr>
            <w:tcW w:w="665" w:type="dxa"/>
          </w:tcPr>
          <w:p w14:paraId="5600FF9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Channel Mgr</w:t>
            </w:r>
          </w:p>
        </w:tc>
        <w:tc>
          <w:tcPr>
            <w:tcW w:w="665" w:type="dxa"/>
            <w:shd w:val="clear" w:color="auto" w:fill="FFD700"/>
          </w:tcPr>
          <w:p w14:paraId="7F5A961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513D578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3952FE0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3FE735C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40786E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4FCE79A5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3F1D9E3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FD700"/>
          </w:tcPr>
          <w:p w14:paraId="6E4B4D57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59E2E6A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70B6C19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1F1EDA0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0C9B9F72" w14:textId="77777777" w:rsidR="00596258" w:rsidRDefault="00000000">
            <w:pPr>
              <w:jc w:val="center"/>
            </w:pPr>
            <w:r>
              <w:rPr>
                <w:sz w:val="16"/>
              </w:rPr>
              <w:t>Avery Wilson</w:t>
            </w:r>
          </w:p>
        </w:tc>
        <w:tc>
          <w:tcPr>
            <w:tcW w:w="665" w:type="dxa"/>
          </w:tcPr>
          <w:p w14:paraId="49409FE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E008</w:t>
            </w:r>
          </w:p>
        </w:tc>
        <w:tc>
          <w:tcPr>
            <w:tcW w:w="665" w:type="dxa"/>
          </w:tcPr>
          <w:p w14:paraId="4F42F8F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CS Manager</w:t>
            </w:r>
          </w:p>
        </w:tc>
        <w:tc>
          <w:tcPr>
            <w:tcW w:w="665" w:type="dxa"/>
            <w:shd w:val="clear" w:color="auto" w:fill="FFD700"/>
          </w:tcPr>
          <w:p w14:paraId="575627B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39C12"/>
          </w:tcPr>
          <w:p w14:paraId="1F3DBD3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39C12"/>
          </w:tcPr>
          <w:p w14:paraId="1E8FDF5D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1078AF1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00E25AC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06C05D9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1CD2CAD7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FD700"/>
          </w:tcPr>
          <w:p w14:paraId="5DBC517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1C8D282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6E49C53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1B4571E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7D9EB6F9" w14:textId="77777777" w:rsidR="00596258" w:rsidRDefault="00000000">
            <w:pPr>
              <w:jc w:val="center"/>
            </w:pPr>
            <w:r>
              <w:rPr>
                <w:sz w:val="16"/>
              </w:rPr>
              <w:t>Quinn Taylor</w:t>
            </w:r>
          </w:p>
        </w:tc>
        <w:tc>
          <w:tcPr>
            <w:tcW w:w="665" w:type="dxa"/>
          </w:tcPr>
          <w:p w14:paraId="4CDE616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E009</w:t>
            </w:r>
          </w:p>
        </w:tc>
        <w:tc>
          <w:tcPr>
            <w:tcW w:w="665" w:type="dxa"/>
          </w:tcPr>
          <w:p w14:paraId="0A4B521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Warehouse Mgr</w:t>
            </w:r>
          </w:p>
        </w:tc>
        <w:tc>
          <w:tcPr>
            <w:tcW w:w="665" w:type="dxa"/>
            <w:shd w:val="clear" w:color="auto" w:fill="FFD700"/>
          </w:tcPr>
          <w:p w14:paraId="0699BDA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530DCCC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A8D8EA"/>
          </w:tcPr>
          <w:p w14:paraId="53765DC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7EF7EFC2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08B5D13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42285957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20F82C15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E74C3C"/>
          </w:tcPr>
          <w:p w14:paraId="6BBFF46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3E10C86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24E5B45F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5CF8F8BB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522ECEFB" w14:textId="77777777" w:rsidR="00596258" w:rsidRDefault="00000000">
            <w:pPr>
              <w:jc w:val="center"/>
            </w:pPr>
            <w:r>
              <w:rPr>
                <w:sz w:val="16"/>
              </w:rPr>
              <w:t>Samir Noor</w:t>
            </w:r>
          </w:p>
        </w:tc>
        <w:tc>
          <w:tcPr>
            <w:tcW w:w="665" w:type="dxa"/>
          </w:tcPr>
          <w:p w14:paraId="68C751E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E010</w:t>
            </w:r>
          </w:p>
        </w:tc>
        <w:tc>
          <w:tcPr>
            <w:tcW w:w="665" w:type="dxa"/>
          </w:tcPr>
          <w:p w14:paraId="419D887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Supply Chain Mgr</w:t>
            </w:r>
          </w:p>
        </w:tc>
        <w:tc>
          <w:tcPr>
            <w:tcW w:w="665" w:type="dxa"/>
            <w:shd w:val="clear" w:color="auto" w:fill="FFD700"/>
          </w:tcPr>
          <w:p w14:paraId="5388577A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3090C9E6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A8D8EA"/>
          </w:tcPr>
          <w:p w14:paraId="3D9E499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7C79A879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624137D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7B09410C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D4EDDA"/>
          </w:tcPr>
          <w:p w14:paraId="2D115DCD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E74C3C"/>
          </w:tcPr>
          <w:p w14:paraId="0E483F7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04B68DD9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6A6C6F5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3BE3EC17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566B15BE" w14:textId="77777777" w:rsidR="00596258" w:rsidRDefault="00000000">
            <w:pPr>
              <w:jc w:val="center"/>
            </w:pPr>
            <w:r>
              <w:rPr>
                <w:sz w:val="16"/>
              </w:rPr>
              <w:t>Rowan Mitchell</w:t>
            </w:r>
          </w:p>
        </w:tc>
        <w:tc>
          <w:tcPr>
            <w:tcW w:w="665" w:type="dxa"/>
          </w:tcPr>
          <w:p w14:paraId="652E04DF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E011</w:t>
            </w:r>
          </w:p>
        </w:tc>
        <w:tc>
          <w:tcPr>
            <w:tcW w:w="665" w:type="dxa"/>
          </w:tcPr>
          <w:p w14:paraId="317DB99A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Marketing Mgr</w:t>
            </w:r>
          </w:p>
        </w:tc>
        <w:tc>
          <w:tcPr>
            <w:tcW w:w="665" w:type="dxa"/>
            <w:shd w:val="clear" w:color="auto" w:fill="A8D8EA"/>
          </w:tcPr>
          <w:p w14:paraId="3F46139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39C12"/>
          </w:tcPr>
          <w:p w14:paraId="7E69C4F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39C12"/>
          </w:tcPr>
          <w:p w14:paraId="3AB549E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57E0588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4B08BA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13E98AD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0180FEE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D4EDDA"/>
          </w:tcPr>
          <w:p w14:paraId="4CC09E3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FD700"/>
          </w:tcPr>
          <w:p w14:paraId="148389B1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1546101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210F2B7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31E50EDD" w14:textId="77777777" w:rsidR="00596258" w:rsidRDefault="00000000">
            <w:pPr>
              <w:jc w:val="center"/>
            </w:pPr>
            <w:r>
              <w:rPr>
                <w:sz w:val="16"/>
              </w:rPr>
              <w:t>Drew Collins</w:t>
            </w:r>
          </w:p>
        </w:tc>
        <w:tc>
          <w:tcPr>
            <w:tcW w:w="665" w:type="dxa"/>
          </w:tcPr>
          <w:p w14:paraId="3B780C5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E012</w:t>
            </w:r>
          </w:p>
        </w:tc>
        <w:tc>
          <w:tcPr>
            <w:tcW w:w="665" w:type="dxa"/>
          </w:tcPr>
          <w:p w14:paraId="077DB66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Business Analyst</w:t>
            </w:r>
          </w:p>
        </w:tc>
        <w:tc>
          <w:tcPr>
            <w:tcW w:w="665" w:type="dxa"/>
            <w:shd w:val="clear" w:color="auto" w:fill="FFD700"/>
          </w:tcPr>
          <w:p w14:paraId="7CCB569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39C12"/>
          </w:tcPr>
          <w:p w14:paraId="1FC6FD5C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FFD700"/>
          </w:tcPr>
          <w:p w14:paraId="2FF285F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060A42E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2B465AA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FFD700"/>
          </w:tcPr>
          <w:p w14:paraId="6DACFFE0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D4EDDA"/>
          </w:tcPr>
          <w:p w14:paraId="20E11B67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FD700"/>
          </w:tcPr>
          <w:p w14:paraId="76E50EF6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4C7BFDA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4BC00867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74083A61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5E042C9B" w14:textId="77777777" w:rsidR="00596258" w:rsidRDefault="00000000">
            <w:pPr>
              <w:jc w:val="center"/>
            </w:pPr>
            <w:r>
              <w:rPr>
                <w:sz w:val="16"/>
              </w:rPr>
              <w:t>Casey Brown</w:t>
            </w:r>
          </w:p>
        </w:tc>
        <w:tc>
          <w:tcPr>
            <w:tcW w:w="665" w:type="dxa"/>
          </w:tcPr>
          <w:p w14:paraId="61301A1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E013</w:t>
            </w:r>
          </w:p>
        </w:tc>
        <w:tc>
          <w:tcPr>
            <w:tcW w:w="665" w:type="dxa"/>
          </w:tcPr>
          <w:p w14:paraId="0D66A248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Finance Controller</w:t>
            </w:r>
          </w:p>
        </w:tc>
        <w:tc>
          <w:tcPr>
            <w:tcW w:w="665" w:type="dxa"/>
            <w:shd w:val="clear" w:color="auto" w:fill="F39C12"/>
          </w:tcPr>
          <w:p w14:paraId="356C4C2B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A8D8EA"/>
          </w:tcPr>
          <w:p w14:paraId="16B2E75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A8D8EA"/>
          </w:tcPr>
          <w:p w14:paraId="6860ABC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5FAB92BD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429508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5002114C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D4EDDA"/>
          </w:tcPr>
          <w:p w14:paraId="7A5E5F6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A8D8EA"/>
          </w:tcPr>
          <w:p w14:paraId="11800277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39C12"/>
          </w:tcPr>
          <w:p w14:paraId="76EB3A5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E74C3C"/>
          </w:tcPr>
          <w:p w14:paraId="3928F9E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070634C6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7AB49A2A" w14:textId="77777777" w:rsidR="00596258" w:rsidRDefault="00000000">
            <w:pPr>
              <w:jc w:val="center"/>
            </w:pPr>
            <w:r>
              <w:rPr>
                <w:sz w:val="16"/>
              </w:rPr>
              <w:t>Jamie Patel</w:t>
            </w:r>
          </w:p>
        </w:tc>
        <w:tc>
          <w:tcPr>
            <w:tcW w:w="665" w:type="dxa"/>
          </w:tcPr>
          <w:p w14:paraId="7D8B321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E014</w:t>
            </w:r>
          </w:p>
        </w:tc>
        <w:tc>
          <w:tcPr>
            <w:tcW w:w="665" w:type="dxa"/>
          </w:tcPr>
          <w:p w14:paraId="600CBD4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E-commerce Mgr</w:t>
            </w:r>
          </w:p>
        </w:tc>
        <w:tc>
          <w:tcPr>
            <w:tcW w:w="665" w:type="dxa"/>
            <w:shd w:val="clear" w:color="auto" w:fill="A8D8EA"/>
          </w:tcPr>
          <w:p w14:paraId="63C5ED16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FD700"/>
          </w:tcPr>
          <w:p w14:paraId="3B2549D9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208ED00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21CFF10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415EEB9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717FF8D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5579F77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A8D8EA"/>
          </w:tcPr>
          <w:p w14:paraId="431691D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FFD700"/>
          </w:tcPr>
          <w:p w14:paraId="53E53B72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1C265E8E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077832C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1423327A" w14:textId="77777777" w:rsidR="00596258" w:rsidRDefault="00000000">
            <w:pPr>
              <w:jc w:val="center"/>
            </w:pPr>
            <w:r>
              <w:rPr>
                <w:sz w:val="16"/>
              </w:rPr>
              <w:t>Skyler Bennett</w:t>
            </w:r>
          </w:p>
        </w:tc>
        <w:tc>
          <w:tcPr>
            <w:tcW w:w="665" w:type="dxa"/>
          </w:tcPr>
          <w:p w14:paraId="25541BAF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E015</w:t>
            </w:r>
          </w:p>
        </w:tc>
        <w:tc>
          <w:tcPr>
            <w:tcW w:w="665" w:type="dxa"/>
          </w:tcPr>
          <w:p w14:paraId="26B6C63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Product Manager</w:t>
            </w:r>
          </w:p>
        </w:tc>
        <w:tc>
          <w:tcPr>
            <w:tcW w:w="665" w:type="dxa"/>
            <w:shd w:val="clear" w:color="auto" w:fill="FFD700"/>
          </w:tcPr>
          <w:p w14:paraId="4CDFFEC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483F0D3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35EAAB6E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06BF7A8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7ACB2450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A8D8EA"/>
          </w:tcPr>
          <w:p w14:paraId="5E3D0A85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66C97B16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FD700"/>
          </w:tcPr>
          <w:p w14:paraId="5A83F4F9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FFD700"/>
          </w:tcPr>
          <w:p w14:paraId="1359E993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3</w:t>
            </w:r>
          </w:p>
        </w:tc>
        <w:tc>
          <w:tcPr>
            <w:tcW w:w="665" w:type="dxa"/>
            <w:shd w:val="clear" w:color="auto" w:fill="E74C3C"/>
          </w:tcPr>
          <w:p w14:paraId="7B625C34" w14:textId="77777777" w:rsidR="00596258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  <w:tr w:rsidR="00596258" w14:paraId="086D172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293FACF8" w14:textId="77777777" w:rsidR="00596258" w:rsidRDefault="00000000">
            <w:pPr>
              <w:jc w:val="center"/>
            </w:pPr>
            <w:r>
              <w:rPr>
                <w:sz w:val="16"/>
              </w:rPr>
              <w:t>Jordan Parker</w:t>
            </w:r>
          </w:p>
        </w:tc>
        <w:tc>
          <w:tcPr>
            <w:tcW w:w="665" w:type="dxa"/>
          </w:tcPr>
          <w:p w14:paraId="0ADB68EF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E016</w:t>
            </w:r>
          </w:p>
        </w:tc>
        <w:tc>
          <w:tcPr>
            <w:tcW w:w="665" w:type="dxa"/>
          </w:tcPr>
          <w:p w14:paraId="1E554D3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HR Coordinator</w:t>
            </w:r>
          </w:p>
        </w:tc>
        <w:tc>
          <w:tcPr>
            <w:tcW w:w="665" w:type="dxa"/>
            <w:shd w:val="clear" w:color="auto" w:fill="A8D8EA"/>
          </w:tcPr>
          <w:p w14:paraId="497F7618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A8D8EA"/>
          </w:tcPr>
          <w:p w14:paraId="39E2450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D4EDDA"/>
          </w:tcPr>
          <w:p w14:paraId="387EA38A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E74C3C"/>
          </w:tcPr>
          <w:p w14:paraId="6D54ACFD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E74C3C"/>
          </w:tcPr>
          <w:p w14:paraId="647D472A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  <w:tc>
          <w:tcPr>
            <w:tcW w:w="665" w:type="dxa"/>
            <w:shd w:val="clear" w:color="auto" w:fill="D4EDDA"/>
          </w:tcPr>
          <w:p w14:paraId="35200DC5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F39C12"/>
          </w:tcPr>
          <w:p w14:paraId="29BD0D8B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4</w:t>
            </w:r>
          </w:p>
        </w:tc>
        <w:tc>
          <w:tcPr>
            <w:tcW w:w="665" w:type="dxa"/>
            <w:shd w:val="clear" w:color="auto" w:fill="D4EDDA"/>
          </w:tcPr>
          <w:p w14:paraId="54BD5234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1</w:t>
            </w:r>
          </w:p>
        </w:tc>
        <w:tc>
          <w:tcPr>
            <w:tcW w:w="665" w:type="dxa"/>
            <w:shd w:val="clear" w:color="auto" w:fill="A8D8EA"/>
          </w:tcPr>
          <w:p w14:paraId="7E078461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2</w:t>
            </w:r>
          </w:p>
        </w:tc>
        <w:tc>
          <w:tcPr>
            <w:tcW w:w="665" w:type="dxa"/>
            <w:shd w:val="clear" w:color="auto" w:fill="E74C3C"/>
          </w:tcPr>
          <w:p w14:paraId="016E883C" w14:textId="77777777" w:rsidR="00596258" w:rsidRDefault="0000000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sz w:val="16"/>
              </w:rPr>
              <w:t>5</w:t>
            </w:r>
          </w:p>
        </w:tc>
      </w:tr>
    </w:tbl>
    <w:p w14:paraId="5C1EE7B9" w14:textId="77777777" w:rsidR="00596258" w:rsidRDefault="00596258"/>
    <w:p w14:paraId="28AC8966" w14:textId="77777777" w:rsidR="00596258" w:rsidRDefault="00000000">
      <w:pPr>
        <w:spacing w:before="200"/>
      </w:pPr>
      <w:r>
        <w:rPr>
          <w:b/>
        </w:rPr>
        <w:t xml:space="preserve">Access Level Key: </w:t>
      </w:r>
      <w:r>
        <w:t>5 = Super Admin | 4 = Executive | 3 = Manager | 2 = Power User | 1 = Standard User</w:t>
      </w:r>
    </w:p>
    <w:p w14:paraId="7E1FE079" w14:textId="77777777" w:rsidR="00596258" w:rsidRDefault="00596258"/>
    <w:p w14:paraId="27F37AAB" w14:textId="77777777" w:rsidR="00596258" w:rsidRDefault="00000000">
      <w:pPr>
        <w:spacing w:before="100"/>
      </w:pPr>
      <w:r>
        <w:rPr>
          <w:b/>
        </w:rPr>
        <w:t xml:space="preserve">System Abbreviations: </w:t>
      </w:r>
      <w:r>
        <w:t>ERP = NetSuite | CRM = Salesforce | E-comm = Shopify | Email = Microsoft 365 | Files = SharePoint | Finance = Xero/NetSuite | HR = BambooHR | WMS = Warehouse Mgmt | Analytics = Power BI | VPN = Network Access</w:t>
      </w:r>
    </w:p>
    <w:p w14:paraId="42B5BD93" w14:textId="77777777" w:rsidR="00596258" w:rsidRDefault="00000000">
      <w:r>
        <w:br w:type="page"/>
      </w:r>
    </w:p>
    <w:p w14:paraId="513686DE" w14:textId="77777777" w:rsidR="00596258" w:rsidRDefault="00000000">
      <w:pPr>
        <w:pStyle w:val="Heading1"/>
      </w:pPr>
      <w:r>
        <w:t>CRITICAL SYSTEM ACCOUNTS &amp; CREDENTIALS</w:t>
      </w:r>
    </w:p>
    <w:p w14:paraId="33E0E404" w14:textId="77777777" w:rsidR="00596258" w:rsidRDefault="00000000">
      <w:r>
        <w:t>⚠️ ULTRA-SENSITIVE: The following accounts have elevated privileges. Access to these credentials must be tightly controlled and logged.</w:t>
      </w:r>
    </w:p>
    <w:p w14:paraId="55984079" w14:textId="77777777" w:rsidR="00596258" w:rsidRDefault="00000000">
      <w:pPr>
        <w:pStyle w:val="Heading2"/>
      </w:pPr>
      <w:r>
        <w:t>Financial Systems</w:t>
      </w:r>
    </w:p>
    <w:p w14:paraId="4CEE45B0" w14:textId="77777777" w:rsidR="00596258" w:rsidRDefault="00000000">
      <w:pPr>
        <w:pStyle w:val="Heading3"/>
      </w:pPr>
      <w:r>
        <w:t>Xero Accounting Platform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4"/>
        <w:gridCol w:w="4316"/>
      </w:tblGrid>
      <w:tr w:rsidR="00596258" w14:paraId="0209216E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BF441B5" w14:textId="77777777" w:rsidR="00596258" w:rsidRDefault="00000000">
            <w:r>
              <w:t>System URL:</w:t>
            </w:r>
          </w:p>
        </w:tc>
        <w:tc>
          <w:tcPr>
            <w:tcW w:w="4320" w:type="dxa"/>
          </w:tcPr>
          <w:p w14:paraId="1489B59E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https://go.xero.com/app/!mUrHx</w:t>
            </w:r>
          </w:p>
        </w:tc>
      </w:tr>
      <w:tr w:rsidR="00596258" w14:paraId="5AA81AC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35420D3" w14:textId="77777777" w:rsidR="00596258" w:rsidRDefault="00000000">
            <w:r>
              <w:t>Admin Username:</w:t>
            </w:r>
          </w:p>
        </w:tc>
        <w:tc>
          <w:tcPr>
            <w:tcW w:w="4320" w:type="dxa"/>
          </w:tcPr>
          <w:p w14:paraId="3D7C0A68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admin@momentumsports.com.au</w:t>
            </w:r>
          </w:p>
        </w:tc>
      </w:tr>
      <w:tr w:rsidR="00596258" w14:paraId="75A50484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E1782A7" w14:textId="77777777" w:rsidR="00596258" w:rsidRDefault="00000000">
            <w:r>
              <w:t>Password:</w:t>
            </w:r>
          </w:p>
        </w:tc>
        <w:tc>
          <w:tcPr>
            <w:tcW w:w="4320" w:type="dxa"/>
            <w:shd w:val="clear" w:color="auto" w:fill="FFF3CD"/>
          </w:tcPr>
          <w:p w14:paraId="66FC3C5F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XERO-ADMIN-001]</w:t>
            </w:r>
          </w:p>
        </w:tc>
      </w:tr>
      <w:tr w:rsidR="00596258" w14:paraId="1B5E939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6AB2D65" w14:textId="77777777" w:rsidR="00596258" w:rsidRDefault="00000000">
            <w:r>
              <w:t>Authorized Users:</w:t>
            </w:r>
          </w:p>
        </w:tc>
        <w:tc>
          <w:tcPr>
            <w:tcW w:w="4320" w:type="dxa"/>
          </w:tcPr>
          <w:p w14:paraId="7FF955D4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Taylor Singh (CFO), Casey Brown (Controller), Alex Morgan (GM)</w:t>
            </w:r>
          </w:p>
        </w:tc>
      </w:tr>
      <w:tr w:rsidR="00596258" w14:paraId="185D0BF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64FC45F" w14:textId="77777777" w:rsidR="00596258" w:rsidRDefault="00000000">
            <w:r>
              <w:t>Bank Feed Access:</w:t>
            </w:r>
          </w:p>
        </w:tc>
        <w:tc>
          <w:tcPr>
            <w:tcW w:w="4320" w:type="dxa"/>
          </w:tcPr>
          <w:p w14:paraId="0D2D27D0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Commonwealth Bank, NAB, Wells Fargo (USD)</w:t>
            </w:r>
          </w:p>
        </w:tc>
      </w:tr>
      <w:tr w:rsidR="00596258" w14:paraId="13D46312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4A1AFF1" w14:textId="77777777" w:rsidR="00596258" w:rsidRDefault="00000000">
            <w:r>
              <w:t>API Keys:</w:t>
            </w:r>
          </w:p>
        </w:tc>
        <w:tc>
          <w:tcPr>
            <w:tcW w:w="4320" w:type="dxa"/>
            <w:shd w:val="clear" w:color="auto" w:fill="FFF3CD"/>
          </w:tcPr>
          <w:p w14:paraId="09E791E3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[PASSWORD VAULT - Ref: XERO-API-001 to API-003]</w:t>
            </w:r>
          </w:p>
        </w:tc>
      </w:tr>
      <w:tr w:rsidR="00596258" w14:paraId="545EA73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5E96674" w14:textId="77777777" w:rsidR="00596258" w:rsidRDefault="00000000">
            <w:r>
              <w:t>Last Audit:</w:t>
            </w:r>
          </w:p>
        </w:tc>
        <w:tc>
          <w:tcPr>
            <w:tcW w:w="4320" w:type="dxa"/>
          </w:tcPr>
          <w:p w14:paraId="760C63D4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December 15, 2025</w:t>
            </w:r>
          </w:p>
        </w:tc>
      </w:tr>
    </w:tbl>
    <w:p w14:paraId="4E42A64D" w14:textId="77777777" w:rsidR="00596258" w:rsidRDefault="00596258"/>
    <w:p w14:paraId="6DF2BB53" w14:textId="77777777" w:rsidR="00596258" w:rsidRDefault="00000000">
      <w:pPr>
        <w:pStyle w:val="Heading3"/>
      </w:pPr>
      <w:r>
        <w:t>Payment Processing (Stripe)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3"/>
        <w:gridCol w:w="4317"/>
      </w:tblGrid>
      <w:tr w:rsidR="00596258" w14:paraId="0823DE4A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40959D0" w14:textId="77777777" w:rsidR="00596258" w:rsidRDefault="00000000">
            <w:r>
              <w:t>Dashboard URL:</w:t>
            </w:r>
          </w:p>
        </w:tc>
        <w:tc>
          <w:tcPr>
            <w:tcW w:w="4320" w:type="dxa"/>
          </w:tcPr>
          <w:p w14:paraId="45C74160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https://dashboard.stripe.com</w:t>
            </w:r>
          </w:p>
        </w:tc>
      </w:tr>
      <w:tr w:rsidR="00596258" w14:paraId="4FFB908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3136B43" w14:textId="77777777" w:rsidR="00596258" w:rsidRDefault="00000000">
            <w:r>
              <w:t>Account Email:</w:t>
            </w:r>
          </w:p>
        </w:tc>
        <w:tc>
          <w:tcPr>
            <w:tcW w:w="4320" w:type="dxa"/>
          </w:tcPr>
          <w:p w14:paraId="7B06D3E2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payments@momentumsports.com.au</w:t>
            </w:r>
          </w:p>
        </w:tc>
      </w:tr>
      <w:tr w:rsidR="00596258" w14:paraId="4A832E6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0E4FFB0" w14:textId="77777777" w:rsidR="00596258" w:rsidRDefault="00000000">
            <w:r>
              <w:t>Password:</w:t>
            </w:r>
          </w:p>
        </w:tc>
        <w:tc>
          <w:tcPr>
            <w:tcW w:w="4320" w:type="dxa"/>
            <w:shd w:val="clear" w:color="auto" w:fill="FFF3CD"/>
          </w:tcPr>
          <w:p w14:paraId="6C31B89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STRIPE-ADMIN-001]</w:t>
            </w:r>
          </w:p>
        </w:tc>
      </w:tr>
      <w:tr w:rsidR="00596258" w14:paraId="6C6963FD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599128C" w14:textId="77777777" w:rsidR="00596258" w:rsidRDefault="00000000">
            <w:r>
              <w:t>Live API Keys:</w:t>
            </w:r>
          </w:p>
        </w:tc>
        <w:tc>
          <w:tcPr>
            <w:tcW w:w="4320" w:type="dxa"/>
            <w:shd w:val="clear" w:color="auto" w:fill="F8D7DA"/>
          </w:tcPr>
          <w:p w14:paraId="7C693D80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[PASSWORD VAULT - Ref: STRIPE-API-LIVE]</w:t>
            </w:r>
          </w:p>
        </w:tc>
      </w:tr>
      <w:tr w:rsidR="00596258" w14:paraId="05493D22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22DD0EE" w14:textId="77777777" w:rsidR="00596258" w:rsidRDefault="00000000">
            <w:r>
              <w:t>Test API Keys:</w:t>
            </w:r>
          </w:p>
        </w:tc>
        <w:tc>
          <w:tcPr>
            <w:tcW w:w="4320" w:type="dxa"/>
          </w:tcPr>
          <w:p w14:paraId="52B50337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STRIPE-API-TEST]</w:t>
            </w:r>
          </w:p>
        </w:tc>
      </w:tr>
      <w:tr w:rsidR="00596258" w14:paraId="02350C6F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5BB0742" w14:textId="77777777" w:rsidR="00596258" w:rsidRDefault="00000000">
            <w:r>
              <w:t>Webhook Secret:</w:t>
            </w:r>
          </w:p>
        </w:tc>
        <w:tc>
          <w:tcPr>
            <w:tcW w:w="4320" w:type="dxa"/>
            <w:shd w:val="clear" w:color="auto" w:fill="F8D7DA"/>
          </w:tcPr>
          <w:p w14:paraId="53125ADF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[PASSWORD VAULT - Ref: STRIPE-WEBHOOK-001]</w:t>
            </w:r>
          </w:p>
        </w:tc>
      </w:tr>
    </w:tbl>
    <w:p w14:paraId="482AB59F" w14:textId="77777777" w:rsidR="00596258" w:rsidRDefault="00000000">
      <w:r>
        <w:br w:type="page"/>
      </w:r>
    </w:p>
    <w:p w14:paraId="2986708E" w14:textId="77777777" w:rsidR="00596258" w:rsidRDefault="00000000">
      <w:pPr>
        <w:pStyle w:val="Heading2"/>
      </w:pPr>
      <w:r>
        <w:t>IT Infrastructure &amp; Cloud Services</w:t>
      </w:r>
    </w:p>
    <w:p w14:paraId="2598AF42" w14:textId="77777777" w:rsidR="00596258" w:rsidRDefault="00000000">
      <w:pPr>
        <w:pStyle w:val="Heading3"/>
      </w:pPr>
      <w:r>
        <w:t>Microsoft 365 Tenant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2"/>
        <w:gridCol w:w="4318"/>
      </w:tblGrid>
      <w:tr w:rsidR="00596258" w14:paraId="4EAE9E58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D884F3D" w14:textId="77777777" w:rsidR="00596258" w:rsidRDefault="00000000">
            <w:r>
              <w:t>Tenant Name:</w:t>
            </w:r>
          </w:p>
        </w:tc>
        <w:tc>
          <w:tcPr>
            <w:tcW w:w="4320" w:type="dxa"/>
          </w:tcPr>
          <w:p w14:paraId="2154D651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momentumsports.onmicrosoft.com</w:t>
            </w:r>
          </w:p>
        </w:tc>
      </w:tr>
      <w:tr w:rsidR="00596258" w14:paraId="71DF15A8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BFD634C" w14:textId="77777777" w:rsidR="00596258" w:rsidRDefault="00000000">
            <w:r>
              <w:t>Global Admin:</w:t>
            </w:r>
          </w:p>
        </w:tc>
        <w:tc>
          <w:tcPr>
            <w:tcW w:w="4320" w:type="dxa"/>
          </w:tcPr>
          <w:p w14:paraId="62D71F7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admin@momentumsports.com.au</w:t>
            </w:r>
          </w:p>
        </w:tc>
      </w:tr>
      <w:tr w:rsidR="00596258" w14:paraId="3817B623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64ED0C9" w14:textId="77777777" w:rsidR="00596258" w:rsidRDefault="00000000">
            <w:r>
              <w:t>Password:</w:t>
            </w:r>
          </w:p>
        </w:tc>
        <w:tc>
          <w:tcPr>
            <w:tcW w:w="4320" w:type="dxa"/>
            <w:shd w:val="clear" w:color="auto" w:fill="FFF3CD"/>
          </w:tcPr>
          <w:p w14:paraId="68AC612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M365-ADMIN-001]</w:t>
            </w:r>
          </w:p>
        </w:tc>
      </w:tr>
      <w:tr w:rsidR="00596258" w14:paraId="70C2ACBD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0B33390" w14:textId="77777777" w:rsidR="00596258" w:rsidRDefault="00000000">
            <w:r>
              <w:t>Admin Center:</w:t>
            </w:r>
          </w:p>
        </w:tc>
        <w:tc>
          <w:tcPr>
            <w:tcW w:w="4320" w:type="dxa"/>
          </w:tcPr>
          <w:p w14:paraId="75CDBC6E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https://admin.microsoft.com</w:t>
            </w:r>
          </w:p>
        </w:tc>
      </w:tr>
      <w:tr w:rsidR="00596258" w14:paraId="3684473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769BFE0" w14:textId="77777777" w:rsidR="00596258" w:rsidRDefault="00000000">
            <w:r>
              <w:t>Tenant ID:</w:t>
            </w:r>
          </w:p>
        </w:tc>
        <w:tc>
          <w:tcPr>
            <w:tcW w:w="4320" w:type="dxa"/>
          </w:tcPr>
          <w:p w14:paraId="2EF2DFE6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a7b8c9d0-e1f2-4a5b-8c9d-0e1f2a3b4c5d</w:t>
            </w:r>
          </w:p>
        </w:tc>
      </w:tr>
      <w:tr w:rsidR="00596258" w14:paraId="4F79A5E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BAC8F21" w14:textId="77777777" w:rsidR="00596258" w:rsidRDefault="00000000">
            <w:r>
              <w:t>License Count:</w:t>
            </w:r>
          </w:p>
        </w:tc>
        <w:tc>
          <w:tcPr>
            <w:tcW w:w="4320" w:type="dxa"/>
          </w:tcPr>
          <w:p w14:paraId="75FB946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E3 licenses, 5 E5 licenses</w:t>
            </w:r>
          </w:p>
        </w:tc>
      </w:tr>
      <w:tr w:rsidR="00596258" w14:paraId="39863AE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8DDC737" w14:textId="77777777" w:rsidR="00596258" w:rsidRDefault="00000000">
            <w:r>
              <w:t>Exchange Admin:</w:t>
            </w:r>
          </w:p>
        </w:tc>
        <w:tc>
          <w:tcPr>
            <w:tcW w:w="4320" w:type="dxa"/>
          </w:tcPr>
          <w:p w14:paraId="3F3042FA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Same as Global Admin</w:t>
            </w:r>
          </w:p>
        </w:tc>
      </w:tr>
      <w:tr w:rsidR="00596258" w14:paraId="20D1EE66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D8F6239" w14:textId="77777777" w:rsidR="00596258" w:rsidRDefault="00000000">
            <w:r>
              <w:t>SharePoint Admin:</w:t>
            </w:r>
          </w:p>
        </w:tc>
        <w:tc>
          <w:tcPr>
            <w:tcW w:w="4320" w:type="dxa"/>
          </w:tcPr>
          <w:p w14:paraId="30B8138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Same as Global Admin</w:t>
            </w:r>
          </w:p>
        </w:tc>
      </w:tr>
    </w:tbl>
    <w:p w14:paraId="30B3760E" w14:textId="77777777" w:rsidR="00596258" w:rsidRDefault="00596258"/>
    <w:p w14:paraId="6FC4B6FF" w14:textId="77777777" w:rsidR="00596258" w:rsidRDefault="00000000">
      <w:pPr>
        <w:pStyle w:val="Heading3"/>
      </w:pPr>
      <w:r>
        <w:t>AWS Infrastructure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5"/>
        <w:gridCol w:w="4315"/>
      </w:tblGrid>
      <w:tr w:rsidR="00596258" w14:paraId="22711213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8AD5284" w14:textId="77777777" w:rsidR="00596258" w:rsidRDefault="00000000">
            <w:r>
              <w:t>Account ID:</w:t>
            </w:r>
          </w:p>
        </w:tc>
        <w:tc>
          <w:tcPr>
            <w:tcW w:w="4320" w:type="dxa"/>
          </w:tcPr>
          <w:p w14:paraId="5C4371C9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123456789012</w:t>
            </w:r>
          </w:p>
        </w:tc>
      </w:tr>
      <w:tr w:rsidR="00596258" w14:paraId="0CE149F4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6CF2583" w14:textId="77777777" w:rsidR="00596258" w:rsidRDefault="00000000">
            <w:r>
              <w:t>Root Email:</w:t>
            </w:r>
          </w:p>
        </w:tc>
        <w:tc>
          <w:tcPr>
            <w:tcW w:w="4320" w:type="dxa"/>
          </w:tcPr>
          <w:p w14:paraId="33DEFEC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aws-root@momentumsports.com.au</w:t>
            </w:r>
          </w:p>
        </w:tc>
      </w:tr>
      <w:tr w:rsidR="00596258" w14:paraId="1721B3E9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9DEBC74" w14:textId="77777777" w:rsidR="00596258" w:rsidRDefault="00000000">
            <w:r>
              <w:t>Root Password:</w:t>
            </w:r>
          </w:p>
        </w:tc>
        <w:tc>
          <w:tcPr>
            <w:tcW w:w="4320" w:type="dxa"/>
            <w:shd w:val="clear" w:color="auto" w:fill="F8D7DA"/>
          </w:tcPr>
          <w:p w14:paraId="30F08B6D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AWS-ROOT-001] - EMERGENCY USE ONLY</w:t>
            </w:r>
          </w:p>
        </w:tc>
      </w:tr>
      <w:tr w:rsidR="00596258" w14:paraId="11300298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2FFA6EC" w14:textId="77777777" w:rsidR="00596258" w:rsidRDefault="00000000">
            <w:r>
              <w:t>IAM Admin User:</w:t>
            </w:r>
          </w:p>
        </w:tc>
        <w:tc>
          <w:tcPr>
            <w:tcW w:w="4320" w:type="dxa"/>
          </w:tcPr>
          <w:p w14:paraId="24B364D5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momentum-admin</w:t>
            </w:r>
          </w:p>
        </w:tc>
      </w:tr>
      <w:tr w:rsidR="00596258" w14:paraId="0363D90C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9E04912" w14:textId="77777777" w:rsidR="00596258" w:rsidRDefault="00000000">
            <w:r>
              <w:t>IAM Password:</w:t>
            </w:r>
          </w:p>
        </w:tc>
        <w:tc>
          <w:tcPr>
            <w:tcW w:w="4320" w:type="dxa"/>
            <w:shd w:val="clear" w:color="auto" w:fill="FFF3CD"/>
          </w:tcPr>
          <w:p w14:paraId="2C603F2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AWS-IAM-ADMIN-001]</w:t>
            </w:r>
          </w:p>
        </w:tc>
      </w:tr>
      <w:tr w:rsidR="00596258" w14:paraId="4EDB2CC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88A49F9" w14:textId="77777777" w:rsidR="00596258" w:rsidRDefault="00000000">
            <w:r>
              <w:t>Access Keys:</w:t>
            </w:r>
          </w:p>
        </w:tc>
        <w:tc>
          <w:tcPr>
            <w:tcW w:w="4320" w:type="dxa"/>
            <w:shd w:val="clear" w:color="auto" w:fill="FFF3CD"/>
          </w:tcPr>
          <w:p w14:paraId="5C449A2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[PASSWORD VAULT - Ref: AWS-ACCESS-KEY-001]</w:t>
            </w:r>
          </w:p>
        </w:tc>
      </w:tr>
      <w:tr w:rsidR="00596258" w14:paraId="7941C1AF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950A661" w14:textId="77777777" w:rsidR="00596258" w:rsidRDefault="00000000">
            <w:r>
              <w:t>Region:</w:t>
            </w:r>
          </w:p>
        </w:tc>
        <w:tc>
          <w:tcPr>
            <w:tcW w:w="4320" w:type="dxa"/>
          </w:tcPr>
          <w:p w14:paraId="360BAEE8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ap-southeast-2 (Sydney) - Primary</w:t>
            </w:r>
          </w:p>
        </w:tc>
      </w:tr>
    </w:tbl>
    <w:p w14:paraId="6AB05ABF" w14:textId="77777777" w:rsidR="00596258" w:rsidRDefault="00000000">
      <w:r>
        <w:br w:type="page"/>
      </w:r>
    </w:p>
    <w:p w14:paraId="0A963B1D" w14:textId="77777777" w:rsidR="00596258" w:rsidRDefault="00000000">
      <w:pPr>
        <w:pStyle w:val="Heading2"/>
      </w:pPr>
      <w:r>
        <w:t>HR &amp; People Management Systems</w:t>
      </w:r>
    </w:p>
    <w:p w14:paraId="40668653" w14:textId="77777777" w:rsidR="00596258" w:rsidRDefault="00000000">
      <w:pPr>
        <w:pStyle w:val="Heading3"/>
      </w:pPr>
      <w:r>
        <w:t>BambooHR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162"/>
        <w:gridCol w:w="4458"/>
      </w:tblGrid>
      <w:tr w:rsidR="00596258" w14:paraId="21C44947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83C003C" w14:textId="77777777" w:rsidR="00596258" w:rsidRDefault="00000000">
            <w:r>
              <w:t>System URL:</w:t>
            </w:r>
          </w:p>
        </w:tc>
        <w:tc>
          <w:tcPr>
            <w:tcW w:w="4320" w:type="dxa"/>
          </w:tcPr>
          <w:p w14:paraId="70E1CEB7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https://momentumsports.bamboohr.com</w:t>
            </w:r>
          </w:p>
        </w:tc>
      </w:tr>
      <w:tr w:rsidR="00596258" w14:paraId="0DDA3CC2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23BF9F2" w14:textId="77777777" w:rsidR="00596258" w:rsidRDefault="00000000">
            <w:r>
              <w:t>Admin Username:</w:t>
            </w:r>
          </w:p>
        </w:tc>
        <w:tc>
          <w:tcPr>
            <w:tcW w:w="4320" w:type="dxa"/>
          </w:tcPr>
          <w:p w14:paraId="51F06186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finley.adams@momentumsports.com.au</w:t>
            </w:r>
          </w:p>
        </w:tc>
      </w:tr>
      <w:tr w:rsidR="00596258" w14:paraId="5D100844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8599840" w14:textId="77777777" w:rsidR="00596258" w:rsidRDefault="00000000">
            <w:r>
              <w:t>Password:</w:t>
            </w:r>
          </w:p>
        </w:tc>
        <w:tc>
          <w:tcPr>
            <w:tcW w:w="4320" w:type="dxa"/>
            <w:shd w:val="clear" w:color="auto" w:fill="FFF3CD"/>
          </w:tcPr>
          <w:p w14:paraId="70328472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[PASSWORD VAULT - Ref: BAMBOO-ADMIN-001]</w:t>
            </w:r>
          </w:p>
        </w:tc>
      </w:tr>
      <w:tr w:rsidR="00596258" w14:paraId="3723A1EE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B1A0679" w14:textId="77777777" w:rsidR="00596258" w:rsidRDefault="00000000">
            <w:r>
              <w:t>API Key:</w:t>
            </w:r>
          </w:p>
        </w:tc>
        <w:tc>
          <w:tcPr>
            <w:tcW w:w="4320" w:type="dxa"/>
          </w:tcPr>
          <w:p w14:paraId="40772DC4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[PASSWORD VAULT - Ref: BAMBOO-API-001]</w:t>
            </w:r>
          </w:p>
        </w:tc>
      </w:tr>
      <w:tr w:rsidR="00596258" w14:paraId="523B18E0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D07E640" w14:textId="77777777" w:rsidR="00596258" w:rsidRDefault="00000000">
            <w:r>
              <w:t>Subdomain:</w:t>
            </w:r>
          </w:p>
        </w:tc>
        <w:tc>
          <w:tcPr>
            <w:tcW w:w="4320" w:type="dxa"/>
          </w:tcPr>
          <w:p w14:paraId="63190754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momentumsports</w:t>
            </w:r>
          </w:p>
        </w:tc>
      </w:tr>
      <w:tr w:rsidR="00596258" w14:paraId="0927AC45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03630C7" w14:textId="77777777" w:rsidR="00596258" w:rsidRDefault="00000000">
            <w:r>
              <w:t>Employee Count:</w:t>
            </w:r>
          </w:p>
        </w:tc>
        <w:tc>
          <w:tcPr>
            <w:tcW w:w="4320" w:type="dxa"/>
          </w:tcPr>
          <w:p w14:paraId="79FA0F3E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core + 45 contractors/casual</w:t>
            </w:r>
          </w:p>
        </w:tc>
      </w:tr>
    </w:tbl>
    <w:p w14:paraId="52089886" w14:textId="77777777" w:rsidR="00596258" w:rsidRDefault="00000000">
      <w:r>
        <w:br w:type="page"/>
      </w:r>
    </w:p>
    <w:p w14:paraId="2ED03522" w14:textId="77777777" w:rsidR="00596258" w:rsidRDefault="00000000">
      <w:pPr>
        <w:pStyle w:val="Heading1"/>
      </w:pPr>
      <w:r>
        <w:t>ACCESS MANAGEMENT PROCEDURES</w:t>
      </w:r>
    </w:p>
    <w:p w14:paraId="049314C6" w14:textId="77777777" w:rsidR="00596258" w:rsidRDefault="00000000">
      <w:pPr>
        <w:pStyle w:val="Heading2"/>
      </w:pPr>
      <w:r>
        <w:t>New Employee Onboarding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596258" w14:paraId="2F67513C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2C3E50"/>
          </w:tcPr>
          <w:p w14:paraId="1990A4FB" w14:textId="77777777" w:rsidR="00596258" w:rsidRDefault="00000000">
            <w:r>
              <w:rPr>
                <w:color w:val="FFFFFF"/>
              </w:rPr>
              <w:t>Timeline</w:t>
            </w:r>
          </w:p>
        </w:tc>
        <w:tc>
          <w:tcPr>
            <w:tcW w:w="4320" w:type="dxa"/>
            <w:shd w:val="clear" w:color="auto" w:fill="2C3E50"/>
          </w:tcPr>
          <w:p w14:paraId="5D15FBBC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Action</w:t>
            </w:r>
          </w:p>
        </w:tc>
      </w:tr>
      <w:tr w:rsidR="00596258" w14:paraId="2957195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9A440E4" w14:textId="77777777" w:rsidR="00596258" w:rsidRDefault="00000000">
            <w:r>
              <w:t>Day -3</w:t>
            </w:r>
          </w:p>
        </w:tc>
        <w:tc>
          <w:tcPr>
            <w:tcW w:w="4320" w:type="dxa"/>
          </w:tcPr>
          <w:p w14:paraId="1D5A395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HR submits access request form to IT with job description and start date</w:t>
            </w:r>
          </w:p>
        </w:tc>
      </w:tr>
      <w:tr w:rsidR="00596258" w14:paraId="72A8229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D7340A6" w14:textId="77777777" w:rsidR="00596258" w:rsidRDefault="00000000">
            <w:r>
              <w:t>Day -2</w:t>
            </w:r>
          </w:p>
        </w:tc>
        <w:tc>
          <w:tcPr>
            <w:tcW w:w="4320" w:type="dxa"/>
          </w:tcPr>
          <w:p w14:paraId="1983DC53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 creates accounts in all required systems based on role template</w:t>
            </w:r>
          </w:p>
        </w:tc>
      </w:tr>
      <w:tr w:rsidR="00596258" w14:paraId="0FCC74E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743A471" w14:textId="77777777" w:rsidR="00596258" w:rsidRDefault="00000000">
            <w:r>
              <w:t>Day -1</w:t>
            </w:r>
          </w:p>
        </w:tc>
        <w:tc>
          <w:tcPr>
            <w:tcW w:w="4320" w:type="dxa"/>
          </w:tcPr>
          <w:p w14:paraId="390855B3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sends welcome email with temporary credentials (24-hour expiry)</w:t>
            </w:r>
          </w:p>
        </w:tc>
      </w:tr>
      <w:tr w:rsidR="00596258" w14:paraId="7FB71D69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1AE1A63" w14:textId="77777777" w:rsidR="00596258" w:rsidRDefault="00000000">
            <w:r>
              <w:t>Day 1 - Morning</w:t>
            </w:r>
          </w:p>
        </w:tc>
        <w:tc>
          <w:tcPr>
            <w:tcW w:w="4320" w:type="dxa"/>
          </w:tcPr>
          <w:p w14:paraId="7F371896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Employee completes password setup and MFA enrollment during orientation</w:t>
            </w:r>
          </w:p>
        </w:tc>
      </w:tr>
      <w:tr w:rsidR="00596258" w14:paraId="5AB29940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EF04D24" w14:textId="77777777" w:rsidR="00596258" w:rsidRDefault="00000000">
            <w:r>
              <w:t>Day 1 - Afternoon</w:t>
            </w:r>
          </w:p>
        </w:tc>
        <w:tc>
          <w:tcPr>
            <w:tcW w:w="4320" w:type="dxa"/>
          </w:tcPr>
          <w:p w14:paraId="53CC2BA1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verifies successful login to all systems</w:t>
            </w:r>
          </w:p>
        </w:tc>
      </w:tr>
      <w:tr w:rsidR="00596258" w14:paraId="70638A09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0AE1D52" w14:textId="77777777" w:rsidR="00596258" w:rsidRDefault="00000000">
            <w:r>
              <w:t>Day 5</w:t>
            </w:r>
          </w:p>
        </w:tc>
        <w:tc>
          <w:tcPr>
            <w:tcW w:w="4320" w:type="dxa"/>
          </w:tcPr>
          <w:p w14:paraId="02A789F1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 reviews access with manager to confirm appropriate permissions</w:t>
            </w:r>
          </w:p>
        </w:tc>
      </w:tr>
      <w:tr w:rsidR="00596258" w14:paraId="44DCD976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5B370E9" w14:textId="77777777" w:rsidR="00596258" w:rsidRDefault="00000000">
            <w:r>
              <w:t>Day 30</w:t>
            </w:r>
          </w:p>
        </w:tc>
        <w:tc>
          <w:tcPr>
            <w:tcW w:w="4320" w:type="dxa"/>
          </w:tcPr>
          <w:p w14:paraId="3FFF6BF1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Automated review - confirm employee is using assigned systems</w:t>
            </w:r>
          </w:p>
        </w:tc>
      </w:tr>
    </w:tbl>
    <w:p w14:paraId="678F66B2" w14:textId="77777777" w:rsidR="00596258" w:rsidRDefault="00000000">
      <w:pPr>
        <w:pStyle w:val="Heading2"/>
      </w:pPr>
      <w:r>
        <w:t>Employee Offboarding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9"/>
        <w:gridCol w:w="4311"/>
      </w:tblGrid>
      <w:tr w:rsidR="00596258" w14:paraId="21241078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2C3E50"/>
          </w:tcPr>
          <w:p w14:paraId="0363AAE9" w14:textId="77777777" w:rsidR="00596258" w:rsidRDefault="00000000">
            <w:r>
              <w:rPr>
                <w:color w:val="FFFFFF"/>
              </w:rPr>
              <w:t>Timeline</w:t>
            </w:r>
          </w:p>
        </w:tc>
        <w:tc>
          <w:tcPr>
            <w:tcW w:w="4320" w:type="dxa"/>
            <w:shd w:val="clear" w:color="auto" w:fill="2C3E50"/>
          </w:tcPr>
          <w:p w14:paraId="21A063DE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Action</w:t>
            </w:r>
          </w:p>
        </w:tc>
      </w:tr>
      <w:tr w:rsidR="00596258" w14:paraId="61B9519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F9896BE" w14:textId="77777777" w:rsidR="00596258" w:rsidRDefault="00000000">
            <w:r>
              <w:t>Notice Given</w:t>
            </w:r>
          </w:p>
        </w:tc>
        <w:tc>
          <w:tcPr>
            <w:tcW w:w="4320" w:type="dxa"/>
          </w:tcPr>
          <w:p w14:paraId="1BDBFE59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HR notifies IT of pending departure with last working date</w:t>
            </w:r>
          </w:p>
        </w:tc>
      </w:tr>
      <w:tr w:rsidR="00596258" w14:paraId="4FEA0782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D7C86C5" w14:textId="77777777" w:rsidR="00596258" w:rsidRDefault="00000000">
            <w:r>
              <w:t>1 Week Before</w:t>
            </w:r>
          </w:p>
        </w:tc>
        <w:tc>
          <w:tcPr>
            <w:tcW w:w="4320" w:type="dxa"/>
          </w:tcPr>
          <w:p w14:paraId="4D4AF6C7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 prepares offboarding checklist, identifies data/knowledge transfer needs</w:t>
            </w:r>
          </w:p>
        </w:tc>
      </w:tr>
      <w:tr w:rsidR="00596258" w14:paraId="3C41072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02EF08C" w14:textId="77777777" w:rsidR="00596258" w:rsidRDefault="00000000">
            <w:r>
              <w:t>Last Day - 5pm</w:t>
            </w:r>
          </w:p>
        </w:tc>
        <w:tc>
          <w:tcPr>
            <w:tcW w:w="4320" w:type="dxa"/>
          </w:tcPr>
          <w:p w14:paraId="03CF2166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Manager confirms employee has completed handover</w:t>
            </w:r>
          </w:p>
        </w:tc>
      </w:tr>
      <w:tr w:rsidR="00596258" w14:paraId="29BD6029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D700"/>
          </w:tcPr>
          <w:p w14:paraId="25BCD08B" w14:textId="77777777" w:rsidR="00596258" w:rsidRDefault="00000000">
            <w:r>
              <w:t>Last Day - 6pm</w:t>
            </w:r>
          </w:p>
        </w:tc>
        <w:tc>
          <w:tcPr>
            <w:tcW w:w="4320" w:type="dxa"/>
          </w:tcPr>
          <w:p w14:paraId="579928C1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 disables all system access (except email for transition)</w:t>
            </w:r>
          </w:p>
        </w:tc>
      </w:tr>
      <w:tr w:rsidR="00596258" w14:paraId="5D5282A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D700"/>
          </w:tcPr>
          <w:p w14:paraId="611EDBE2" w14:textId="77777777" w:rsidR="00596258" w:rsidRDefault="00000000">
            <w:r>
              <w:t>Last Day + 1</w:t>
            </w:r>
          </w:p>
        </w:tc>
        <w:tc>
          <w:tcPr>
            <w:tcW w:w="4320" w:type="dxa"/>
          </w:tcPr>
          <w:p w14:paraId="77E668E1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resets passwords for any shared accounts employee had access to</w:t>
            </w:r>
          </w:p>
        </w:tc>
      </w:tr>
      <w:tr w:rsidR="00596258" w14:paraId="4162B47F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16A8DA4" w14:textId="77777777" w:rsidR="00596258" w:rsidRDefault="00000000">
            <w:r>
              <w:t>Last Day + 3</w:t>
            </w:r>
          </w:p>
        </w:tc>
        <w:tc>
          <w:tcPr>
            <w:tcW w:w="4320" w:type="dxa"/>
          </w:tcPr>
          <w:p w14:paraId="2FC8B208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Email forwarding setup to manager (30-day auto-forward)</w:t>
            </w:r>
          </w:p>
        </w:tc>
      </w:tr>
      <w:tr w:rsidR="00596258" w14:paraId="6C5B9F3F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2B352F1" w14:textId="77777777" w:rsidR="00596258" w:rsidRDefault="00000000">
            <w:r>
              <w:t>Last Day + 30</w:t>
            </w:r>
          </w:p>
        </w:tc>
        <w:tc>
          <w:tcPr>
            <w:tcW w:w="4320" w:type="dxa"/>
          </w:tcPr>
          <w:p w14:paraId="3481A31F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Email account converted to shared mailbox or deleted per retention policy</w:t>
            </w:r>
          </w:p>
        </w:tc>
      </w:tr>
      <w:tr w:rsidR="00596258" w14:paraId="3A2F88B3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1F93391" w14:textId="77777777" w:rsidR="00596258" w:rsidRDefault="00000000">
            <w:r>
              <w:t>Last Day + 90</w:t>
            </w:r>
          </w:p>
        </w:tc>
        <w:tc>
          <w:tcPr>
            <w:tcW w:w="4320" w:type="dxa"/>
          </w:tcPr>
          <w:p w14:paraId="203C08EF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Final review - confirm no orphaned access, document archival complete</w:t>
            </w:r>
          </w:p>
        </w:tc>
      </w:tr>
    </w:tbl>
    <w:p w14:paraId="4C9C06A1" w14:textId="77777777" w:rsidR="00596258" w:rsidRDefault="00000000">
      <w:pPr>
        <w:pStyle w:val="Heading2"/>
      </w:pPr>
      <w:r>
        <w:t>Access Change Request Process</w:t>
      </w:r>
    </w:p>
    <w:p w14:paraId="18B732E5" w14:textId="77777777" w:rsidR="00596258" w:rsidRDefault="00000000">
      <w:r>
        <w:t>All access changes must be requested through IT ticketing system with manager approval.</w:t>
      </w:r>
    </w:p>
    <w:p w14:paraId="47283DF4" w14:textId="77777777" w:rsidR="00596258" w:rsidRDefault="00000000">
      <w:pPr>
        <w:pStyle w:val="ListBullet"/>
      </w:pPr>
      <w:r>
        <w:t>New system access required</w:t>
      </w:r>
    </w:p>
    <w:p w14:paraId="6DDD8D68" w14:textId="77777777" w:rsidR="00596258" w:rsidRDefault="00000000">
      <w:pPr>
        <w:pStyle w:val="ListBullet"/>
      </w:pPr>
      <w:r>
        <w:t>Elevated permissions (level increase)</w:t>
      </w:r>
    </w:p>
    <w:p w14:paraId="6786D1D4" w14:textId="77777777" w:rsidR="00596258" w:rsidRDefault="00000000">
      <w:pPr>
        <w:pStyle w:val="ListBullet"/>
      </w:pPr>
      <w:r>
        <w:t>Additional module/feature access</w:t>
      </w:r>
    </w:p>
    <w:p w14:paraId="3A2CA661" w14:textId="77777777" w:rsidR="00596258" w:rsidRDefault="00000000">
      <w:pPr>
        <w:pStyle w:val="ListBullet"/>
      </w:pPr>
      <w:r>
        <w:t>Transfer to new role/department</w:t>
      </w:r>
    </w:p>
    <w:p w14:paraId="5DF7B473" w14:textId="77777777" w:rsidR="00596258" w:rsidRDefault="00000000">
      <w:pPr>
        <w:pStyle w:val="ListBullet"/>
      </w:pPr>
      <w:r>
        <w:t>Temporary access for project work</w:t>
      </w:r>
    </w:p>
    <w:p w14:paraId="02D2781F" w14:textId="77777777" w:rsidR="00596258" w:rsidRDefault="00000000">
      <w:pPr>
        <w:pStyle w:val="ListBullet"/>
      </w:pPr>
      <w:r>
        <w:t>Access removal/reduction</w:t>
      </w:r>
    </w:p>
    <w:p w14:paraId="5F56F6A8" w14:textId="77777777" w:rsidR="00596258" w:rsidRDefault="00596258"/>
    <w:p w14:paraId="26416A1F" w14:textId="77777777" w:rsidR="00596258" w:rsidRDefault="00000000">
      <w:r>
        <w:rPr>
          <w:b/>
        </w:rPr>
        <w:t>Required Information:</w:t>
      </w:r>
    </w:p>
    <w:p w14:paraId="3690DEA2" w14:textId="77777777" w:rsidR="00596258" w:rsidRDefault="00000000">
      <w:pPr>
        <w:pStyle w:val="ListBullet2"/>
      </w:pPr>
      <w:r>
        <w:t>Employee name and ID</w:t>
      </w:r>
    </w:p>
    <w:p w14:paraId="6EB9CF9B" w14:textId="77777777" w:rsidR="00596258" w:rsidRDefault="00000000">
      <w:pPr>
        <w:pStyle w:val="ListBullet2"/>
      </w:pPr>
      <w:r>
        <w:t>System(s) requiring access change</w:t>
      </w:r>
    </w:p>
    <w:p w14:paraId="695E5695" w14:textId="77777777" w:rsidR="00596258" w:rsidRDefault="00000000">
      <w:pPr>
        <w:pStyle w:val="ListBullet2"/>
      </w:pPr>
      <w:r>
        <w:t>Specific permissions or access level needed</w:t>
      </w:r>
    </w:p>
    <w:p w14:paraId="632C73E9" w14:textId="77777777" w:rsidR="00596258" w:rsidRDefault="00000000">
      <w:pPr>
        <w:pStyle w:val="ListBullet2"/>
      </w:pPr>
      <w:r>
        <w:t>Business justification</w:t>
      </w:r>
    </w:p>
    <w:p w14:paraId="3B678D0F" w14:textId="77777777" w:rsidR="00596258" w:rsidRDefault="00000000">
      <w:pPr>
        <w:pStyle w:val="ListBullet2"/>
      </w:pPr>
      <w:r>
        <w:t>Duration (if temporary)</w:t>
      </w:r>
    </w:p>
    <w:p w14:paraId="0E9B4302" w14:textId="77777777" w:rsidR="00596258" w:rsidRDefault="00000000">
      <w:pPr>
        <w:pStyle w:val="ListBullet2"/>
      </w:pPr>
      <w:r>
        <w:t>Manager approval (digital signature or email confirmation)</w:t>
      </w:r>
    </w:p>
    <w:p w14:paraId="75664CEF" w14:textId="77777777" w:rsidR="00596258" w:rsidRDefault="00596258"/>
    <w:p w14:paraId="70A26947" w14:textId="77777777" w:rsidR="00596258" w:rsidRDefault="00000000">
      <w:r>
        <w:rPr>
          <w:i/>
        </w:rPr>
        <w:t>SLA: Standard requests processed within 24 hours. Emergency requests within 4 hours.</w:t>
      </w:r>
    </w:p>
    <w:p w14:paraId="21ADBDC2" w14:textId="77777777" w:rsidR="00596258" w:rsidRDefault="00000000">
      <w:r>
        <w:br w:type="page"/>
      </w:r>
    </w:p>
    <w:p w14:paraId="215583C9" w14:textId="77777777" w:rsidR="00596258" w:rsidRDefault="00000000">
      <w:pPr>
        <w:pStyle w:val="Heading1"/>
      </w:pPr>
      <w:r>
        <w:t>EMERGENCY ACCESS PROCEDURES</w:t>
      </w:r>
    </w:p>
    <w:p w14:paraId="68AD745C" w14:textId="77777777" w:rsidR="00596258" w:rsidRDefault="00000000">
      <w:pPr>
        <w:pStyle w:val="Heading2"/>
      </w:pPr>
      <w:r>
        <w:t>Break-Glass Accounts</w:t>
      </w:r>
    </w:p>
    <w:p w14:paraId="6155CC0E" w14:textId="77777777" w:rsidR="00596258" w:rsidRDefault="00000000">
      <w:r>
        <w:t>Break-glass accounts provide emergency access when primary administrators are unavailable. These accounts are monitored and usage triggers immediate alerts to executive team.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961"/>
        <w:gridCol w:w="4670"/>
        <w:gridCol w:w="1989"/>
      </w:tblGrid>
      <w:tr w:rsidR="00596258" w14:paraId="149DC904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E74C3C"/>
          </w:tcPr>
          <w:p w14:paraId="33821EBC" w14:textId="77777777" w:rsidR="00596258" w:rsidRDefault="00000000">
            <w:r>
              <w:rPr>
                <w:color w:val="FFFFFF"/>
              </w:rPr>
              <w:t>System</w:t>
            </w:r>
          </w:p>
        </w:tc>
        <w:tc>
          <w:tcPr>
            <w:tcW w:w="2880" w:type="dxa"/>
            <w:shd w:val="clear" w:color="auto" w:fill="E74C3C"/>
          </w:tcPr>
          <w:p w14:paraId="21E1F07C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Break-Glass Account</w:t>
            </w:r>
          </w:p>
        </w:tc>
        <w:tc>
          <w:tcPr>
            <w:tcW w:w="2880" w:type="dxa"/>
            <w:shd w:val="clear" w:color="auto" w:fill="E74C3C"/>
          </w:tcPr>
          <w:p w14:paraId="73D384E2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Password Location</w:t>
            </w:r>
          </w:p>
        </w:tc>
      </w:tr>
      <w:tr w:rsidR="00596258" w14:paraId="02EE60D4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4355C20" w14:textId="77777777" w:rsidR="00596258" w:rsidRDefault="00000000">
            <w:r>
              <w:t>NetSuite ERP</w:t>
            </w:r>
          </w:p>
        </w:tc>
        <w:tc>
          <w:tcPr>
            <w:tcW w:w="2880" w:type="dxa"/>
            <w:shd w:val="clear" w:color="auto" w:fill="F8D7DA"/>
          </w:tcPr>
          <w:p w14:paraId="0E1BD78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emergency.admin@momentumsports.com.au</w:t>
            </w:r>
          </w:p>
        </w:tc>
        <w:tc>
          <w:tcPr>
            <w:tcW w:w="2880" w:type="dxa"/>
          </w:tcPr>
          <w:p w14:paraId="5D28D7DF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Physical safe + Password vault</w:t>
            </w:r>
          </w:p>
        </w:tc>
      </w:tr>
      <w:tr w:rsidR="00596258" w14:paraId="1F5EADC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E055E30" w14:textId="77777777" w:rsidR="00596258" w:rsidRDefault="00000000">
            <w:r>
              <w:t>Microsoft 365</w:t>
            </w:r>
          </w:p>
        </w:tc>
        <w:tc>
          <w:tcPr>
            <w:tcW w:w="2880" w:type="dxa"/>
            <w:shd w:val="clear" w:color="auto" w:fill="F8D7DA"/>
          </w:tcPr>
          <w:p w14:paraId="7EFB219E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breakglass@momentumsports.com.au</w:t>
            </w:r>
          </w:p>
        </w:tc>
        <w:tc>
          <w:tcPr>
            <w:tcW w:w="2880" w:type="dxa"/>
          </w:tcPr>
          <w:p w14:paraId="03459480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Physical safe + Password vault</w:t>
            </w:r>
          </w:p>
        </w:tc>
      </w:tr>
      <w:tr w:rsidR="00596258" w14:paraId="6D69E09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E3D2C0C" w14:textId="77777777" w:rsidR="00596258" w:rsidRDefault="00000000">
            <w:r>
              <w:t>AWS Root</w:t>
            </w:r>
          </w:p>
        </w:tc>
        <w:tc>
          <w:tcPr>
            <w:tcW w:w="2880" w:type="dxa"/>
            <w:shd w:val="clear" w:color="auto" w:fill="F8D7DA"/>
          </w:tcPr>
          <w:p w14:paraId="5BCF8BC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aws-emergency@momentumsports.com.au</w:t>
            </w:r>
          </w:p>
        </w:tc>
        <w:tc>
          <w:tcPr>
            <w:tcW w:w="2880" w:type="dxa"/>
          </w:tcPr>
          <w:p w14:paraId="4432D6DE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Physical safe ONLY (not in vault)</w:t>
            </w:r>
          </w:p>
        </w:tc>
      </w:tr>
      <w:tr w:rsidR="00596258" w14:paraId="6C6C4AEF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1DA91F9" w14:textId="77777777" w:rsidR="00596258" w:rsidRDefault="00000000">
            <w:r>
              <w:t>Network Firewall</w:t>
            </w:r>
          </w:p>
        </w:tc>
        <w:tc>
          <w:tcPr>
            <w:tcW w:w="2880" w:type="dxa"/>
            <w:shd w:val="clear" w:color="auto" w:fill="F8D7DA"/>
          </w:tcPr>
          <w:p w14:paraId="091EB415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admin (local account)</w:t>
            </w:r>
          </w:p>
        </w:tc>
        <w:tc>
          <w:tcPr>
            <w:tcW w:w="2880" w:type="dxa"/>
          </w:tcPr>
          <w:p w14:paraId="79EF4D10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Physical safe + Password vault</w:t>
            </w:r>
          </w:p>
        </w:tc>
      </w:tr>
    </w:tbl>
    <w:p w14:paraId="118390DD" w14:textId="77777777" w:rsidR="00596258" w:rsidRDefault="00000000">
      <w:pPr>
        <w:pStyle w:val="Heading2"/>
      </w:pPr>
      <w:r>
        <w:t>Emergency Contact Tree</w:t>
      </w:r>
    </w:p>
    <w:p w14:paraId="7F592042" w14:textId="77777777" w:rsidR="00596258" w:rsidRDefault="00000000">
      <w:r>
        <w:t>In case of security incident or system compromise requiring immediate credential changes: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530"/>
        <w:gridCol w:w="1521"/>
        <w:gridCol w:w="4010"/>
        <w:gridCol w:w="1559"/>
      </w:tblGrid>
      <w:tr w:rsidR="00596258" w14:paraId="0BD0E7D1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2C3E50"/>
          </w:tcPr>
          <w:p w14:paraId="19378A1A" w14:textId="77777777" w:rsidR="00596258" w:rsidRDefault="00000000">
            <w:r>
              <w:rPr>
                <w:color w:val="FFFFFF"/>
              </w:rPr>
              <w:t>Priority</w:t>
            </w:r>
          </w:p>
        </w:tc>
        <w:tc>
          <w:tcPr>
            <w:tcW w:w="2160" w:type="dxa"/>
            <w:shd w:val="clear" w:color="auto" w:fill="2C3E50"/>
          </w:tcPr>
          <w:p w14:paraId="02B9C052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Contact</w:t>
            </w:r>
          </w:p>
        </w:tc>
        <w:tc>
          <w:tcPr>
            <w:tcW w:w="2160" w:type="dxa"/>
            <w:shd w:val="clear" w:color="auto" w:fill="2C3E50"/>
          </w:tcPr>
          <w:p w14:paraId="2B13B819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Method</w:t>
            </w:r>
          </w:p>
        </w:tc>
        <w:tc>
          <w:tcPr>
            <w:tcW w:w="2160" w:type="dxa"/>
            <w:shd w:val="clear" w:color="auto" w:fill="2C3E50"/>
          </w:tcPr>
          <w:p w14:paraId="2E8A544D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Availability</w:t>
            </w:r>
          </w:p>
        </w:tc>
      </w:tr>
      <w:tr w:rsidR="00596258" w14:paraId="175F5092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FFD700"/>
          </w:tcPr>
          <w:p w14:paraId="6859E83B" w14:textId="77777777" w:rsidR="00596258" w:rsidRDefault="00000000">
            <w:r>
              <w:t>Primary</w:t>
            </w:r>
          </w:p>
        </w:tc>
        <w:tc>
          <w:tcPr>
            <w:tcW w:w="2160" w:type="dxa"/>
          </w:tcPr>
          <w:p w14:paraId="5C2F1F2F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Charlie Nguyen (CTO)</w:t>
            </w:r>
          </w:p>
        </w:tc>
        <w:tc>
          <w:tcPr>
            <w:tcW w:w="2160" w:type="dxa"/>
          </w:tcPr>
          <w:p w14:paraId="16CC42AA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+61 4xx-xxx-7821</w:t>
            </w:r>
          </w:p>
        </w:tc>
        <w:tc>
          <w:tcPr>
            <w:tcW w:w="2160" w:type="dxa"/>
          </w:tcPr>
          <w:p w14:paraId="35263F83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Available 24/7</w:t>
            </w:r>
          </w:p>
        </w:tc>
      </w:tr>
      <w:tr w:rsidR="00596258" w14:paraId="54DCDA9D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EA2AB8F" w14:textId="77777777" w:rsidR="00596258" w:rsidRDefault="00000000">
            <w:r>
              <w:t>Secondary</w:t>
            </w:r>
          </w:p>
        </w:tc>
        <w:tc>
          <w:tcPr>
            <w:tcW w:w="2160" w:type="dxa"/>
          </w:tcPr>
          <w:p w14:paraId="019C617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Alex Morgan (GM)</w:t>
            </w:r>
          </w:p>
        </w:tc>
        <w:tc>
          <w:tcPr>
            <w:tcW w:w="2160" w:type="dxa"/>
          </w:tcPr>
          <w:p w14:paraId="67540E3C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+61 4xx-xxx-3492</w:t>
            </w:r>
          </w:p>
        </w:tc>
        <w:tc>
          <w:tcPr>
            <w:tcW w:w="2160" w:type="dxa"/>
          </w:tcPr>
          <w:p w14:paraId="1EB3053E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Business hours + urgent</w:t>
            </w:r>
          </w:p>
        </w:tc>
      </w:tr>
      <w:tr w:rsidR="00596258" w14:paraId="1DB61A81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7BB90A1" w14:textId="77777777" w:rsidR="00596258" w:rsidRDefault="00000000">
            <w:r>
              <w:t>Tertiary</w:t>
            </w:r>
          </w:p>
        </w:tc>
        <w:tc>
          <w:tcPr>
            <w:tcW w:w="2160" w:type="dxa"/>
          </w:tcPr>
          <w:p w14:paraId="31A830EE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External IT Support</w:t>
            </w:r>
          </w:p>
        </w:tc>
        <w:tc>
          <w:tcPr>
            <w:tcW w:w="2160" w:type="dxa"/>
          </w:tcPr>
          <w:p w14:paraId="1C69D608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support@itpartner.com.au</w:t>
            </w:r>
          </w:p>
        </w:tc>
        <w:tc>
          <w:tcPr>
            <w:tcW w:w="2160" w:type="dxa"/>
          </w:tcPr>
          <w:p w14:paraId="2344B3E5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+61 1800-xxx-xxx</w:t>
            </w:r>
          </w:p>
        </w:tc>
      </w:tr>
      <w:tr w:rsidR="00596258" w14:paraId="560E7FAE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6E23972F" w14:textId="77777777" w:rsidR="00596258" w:rsidRDefault="00000000">
            <w:r>
              <w:t>After Hours</w:t>
            </w:r>
          </w:p>
        </w:tc>
        <w:tc>
          <w:tcPr>
            <w:tcW w:w="2160" w:type="dxa"/>
          </w:tcPr>
          <w:p w14:paraId="666BDB7C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IT Emergency Hotline</w:t>
            </w:r>
          </w:p>
        </w:tc>
        <w:tc>
          <w:tcPr>
            <w:tcW w:w="2160" w:type="dxa"/>
          </w:tcPr>
          <w:p w14:paraId="52D0162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emergency@momentumsports.com.au</w:t>
            </w:r>
          </w:p>
        </w:tc>
        <w:tc>
          <w:tcPr>
            <w:tcW w:w="2160" w:type="dxa"/>
          </w:tcPr>
          <w:p w14:paraId="13EF153D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Monitored 24/7</w:t>
            </w:r>
          </w:p>
        </w:tc>
      </w:tr>
    </w:tbl>
    <w:p w14:paraId="05450ABC" w14:textId="77777777" w:rsidR="00596258" w:rsidRDefault="00000000">
      <w:pPr>
        <w:pStyle w:val="Heading2"/>
      </w:pPr>
      <w:r>
        <w:t>Incident Response - Compromised Credentials</w:t>
      </w:r>
    </w:p>
    <w:p w14:paraId="44B97D94" w14:textId="77777777" w:rsidR="00596258" w:rsidRDefault="00000000">
      <w:r>
        <w:t>1. Immediately disable compromised account(s)</w:t>
      </w:r>
    </w:p>
    <w:p w14:paraId="1B1361D9" w14:textId="77777777" w:rsidR="00596258" w:rsidRDefault="00000000">
      <w:r>
        <w:t>2. Reset passwords for affected systems</w:t>
      </w:r>
    </w:p>
    <w:p w14:paraId="519D7575" w14:textId="77777777" w:rsidR="00596258" w:rsidRDefault="00000000">
      <w:r>
        <w:t>3. Review audit logs for unauthorized access</w:t>
      </w:r>
    </w:p>
    <w:p w14:paraId="20AFE91D" w14:textId="77777777" w:rsidR="00596258" w:rsidRDefault="00000000">
      <w:r>
        <w:t>4. Notify affected users and stakeholders</w:t>
      </w:r>
    </w:p>
    <w:p w14:paraId="178ECEAF" w14:textId="77777777" w:rsidR="00596258" w:rsidRDefault="00000000">
      <w:r>
        <w:t>5. File incident report with details and timeline</w:t>
      </w:r>
    </w:p>
    <w:p w14:paraId="5C9BDE8C" w14:textId="77777777" w:rsidR="00596258" w:rsidRDefault="00000000">
      <w:r>
        <w:t>6. Conduct post-incident review within 48 hours</w:t>
      </w:r>
    </w:p>
    <w:p w14:paraId="62B58BEE" w14:textId="77777777" w:rsidR="00596258" w:rsidRDefault="00000000">
      <w:r>
        <w:t>7. Update this document if procedures need revision</w:t>
      </w:r>
    </w:p>
    <w:p w14:paraId="69C618F4" w14:textId="77777777" w:rsidR="00596258" w:rsidRDefault="00000000">
      <w:r>
        <w:br w:type="page"/>
      </w:r>
    </w:p>
    <w:p w14:paraId="6FB82D44" w14:textId="77777777" w:rsidR="00596258" w:rsidRDefault="00000000">
      <w:pPr>
        <w:pStyle w:val="Heading1"/>
      </w:pPr>
      <w:r>
        <w:t>APPENDIX</w:t>
      </w:r>
    </w:p>
    <w:p w14:paraId="07AD87BC" w14:textId="77777777" w:rsidR="00596258" w:rsidRDefault="00000000">
      <w:pPr>
        <w:pStyle w:val="Heading2"/>
      </w:pPr>
      <w:r>
        <w:t>A. Password Vault Information</w:t>
      </w:r>
    </w:p>
    <w:p w14:paraId="273CFEDB" w14:textId="77777777" w:rsidR="00596258" w:rsidRDefault="00000000">
      <w:r>
        <w:t>All sensitive credentials referenced in this document are stored in our enterprise password management system (1Password Teams).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301"/>
        <w:gridCol w:w="4319"/>
      </w:tblGrid>
      <w:tr w:rsidR="00596258" w14:paraId="6EDE77CE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A09DCF1" w14:textId="77777777" w:rsidR="00596258" w:rsidRDefault="00000000">
            <w:r>
              <w:t>Password Vault:</w:t>
            </w:r>
          </w:p>
        </w:tc>
        <w:tc>
          <w:tcPr>
            <w:tcW w:w="4320" w:type="dxa"/>
          </w:tcPr>
          <w:p w14:paraId="176DEB09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1Password Teams</w:t>
            </w:r>
          </w:p>
        </w:tc>
      </w:tr>
      <w:tr w:rsidR="00596258" w14:paraId="1A20DED9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7A71B3C" w14:textId="77777777" w:rsidR="00596258" w:rsidRDefault="00000000">
            <w:r>
              <w:t>Vault URL:</w:t>
            </w:r>
          </w:p>
        </w:tc>
        <w:tc>
          <w:tcPr>
            <w:tcW w:w="4320" w:type="dxa"/>
          </w:tcPr>
          <w:p w14:paraId="10CCC150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https://momentumsports.1password.com</w:t>
            </w:r>
          </w:p>
        </w:tc>
      </w:tr>
      <w:tr w:rsidR="00596258" w14:paraId="53FF6E22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A11FAED" w14:textId="77777777" w:rsidR="00596258" w:rsidRDefault="00000000">
            <w:r>
              <w:t>Master Account:</w:t>
            </w:r>
          </w:p>
        </w:tc>
        <w:tc>
          <w:tcPr>
            <w:tcW w:w="4320" w:type="dxa"/>
          </w:tcPr>
          <w:p w14:paraId="1ED45CF9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Held by CTO only (air-gapped storage)</w:t>
            </w:r>
          </w:p>
        </w:tc>
      </w:tr>
      <w:tr w:rsidR="00596258" w14:paraId="30729E67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930F89B" w14:textId="77777777" w:rsidR="00596258" w:rsidRDefault="00000000">
            <w:r>
              <w:t>Access:</w:t>
            </w:r>
          </w:p>
        </w:tc>
        <w:tc>
          <w:tcPr>
            <w:tcW w:w="4320" w:type="dxa"/>
          </w:tcPr>
          <w:p w14:paraId="36BDF527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CTO, IT Admin (full) | GM (read-only emergency)</w:t>
            </w:r>
          </w:p>
        </w:tc>
      </w:tr>
      <w:tr w:rsidR="00596258" w14:paraId="7BF022E0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833A8F7" w14:textId="77777777" w:rsidR="00596258" w:rsidRDefault="00000000">
            <w:r>
              <w:t>MFA:</w:t>
            </w:r>
          </w:p>
        </w:tc>
        <w:tc>
          <w:tcPr>
            <w:tcW w:w="4320" w:type="dxa"/>
          </w:tcPr>
          <w:p w14:paraId="30E5D383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YubiKey hardware token required</w:t>
            </w:r>
          </w:p>
        </w:tc>
      </w:tr>
      <w:tr w:rsidR="00596258" w14:paraId="7937B8F6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676E6DB" w14:textId="77777777" w:rsidR="00596258" w:rsidRDefault="00000000">
            <w:r>
              <w:t>Backup:</w:t>
            </w:r>
          </w:p>
        </w:tc>
        <w:tc>
          <w:tcPr>
            <w:tcW w:w="4320" w:type="dxa"/>
          </w:tcPr>
          <w:p w14:paraId="5A834695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Encrypted backup in physical safe (weekly)</w:t>
            </w:r>
          </w:p>
        </w:tc>
      </w:tr>
    </w:tbl>
    <w:p w14:paraId="69BFB8B7" w14:textId="77777777" w:rsidR="00596258" w:rsidRDefault="00000000">
      <w:pPr>
        <w:pStyle w:val="Heading2"/>
      </w:pPr>
      <w:r>
        <w:t>B. Physical Safe Location</w:t>
      </w:r>
    </w:p>
    <w:p w14:paraId="7B1E2E5A" w14:textId="77777777" w:rsidR="00596258" w:rsidRDefault="00000000">
      <w:r>
        <w:t>Critical credentials and break-glass passwords are stored in physical safe:</w:t>
      </w:r>
      <w:r>
        <w:br/>
      </w:r>
      <w:r>
        <w:br/>
        <w:t>Location: IT Server Room, Level 3, Melbourne HQ</w:t>
      </w:r>
      <w:r>
        <w:br/>
        <w:t>Safe Type: FireKing 2-hour fire rating</w:t>
      </w:r>
      <w:r>
        <w:br/>
        <w:t>Combination: Known only to CTO and GM (separate envelopes with lawyer)</w:t>
      </w:r>
      <w:r>
        <w:br/>
        <w:t>Contents: Break-glass passwords, backup encryption keys, certificate private keys</w:t>
      </w:r>
      <w:r>
        <w:br/>
        <w:t>Access Log: Maintained (sign in/out required)</w:t>
      </w:r>
    </w:p>
    <w:p w14:paraId="4FE525C9" w14:textId="77777777" w:rsidR="00596258" w:rsidRDefault="00000000">
      <w:pPr>
        <w:pStyle w:val="Heading2"/>
      </w:pPr>
      <w:r>
        <w:t>C. System Access Review Schedule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873"/>
        <w:gridCol w:w="2873"/>
        <w:gridCol w:w="2874"/>
      </w:tblGrid>
      <w:tr w:rsidR="00596258" w14:paraId="69BA2CE5" w14:textId="77777777" w:rsidTr="00596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2C3E50"/>
          </w:tcPr>
          <w:p w14:paraId="24E769DC" w14:textId="77777777" w:rsidR="00596258" w:rsidRDefault="00000000">
            <w:r>
              <w:rPr>
                <w:color w:val="FFFFFF"/>
              </w:rPr>
              <w:t>Review Type</w:t>
            </w:r>
          </w:p>
        </w:tc>
        <w:tc>
          <w:tcPr>
            <w:tcW w:w="2880" w:type="dxa"/>
            <w:shd w:val="clear" w:color="auto" w:fill="2C3E50"/>
          </w:tcPr>
          <w:p w14:paraId="5CD4EE98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Frequency</w:t>
            </w:r>
          </w:p>
        </w:tc>
        <w:tc>
          <w:tcPr>
            <w:tcW w:w="2880" w:type="dxa"/>
            <w:shd w:val="clear" w:color="auto" w:fill="2C3E50"/>
          </w:tcPr>
          <w:p w14:paraId="6FD2169B" w14:textId="77777777" w:rsidR="0059625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FFFF"/>
              </w:rPr>
              <w:t>Responsible Party</w:t>
            </w:r>
          </w:p>
        </w:tc>
      </w:tr>
      <w:tr w:rsidR="00596258" w14:paraId="7496C073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6593F4F" w14:textId="77777777" w:rsidR="00596258" w:rsidRDefault="00000000">
            <w:r>
              <w:t>User Access Rights</w:t>
            </w:r>
          </w:p>
        </w:tc>
        <w:tc>
          <w:tcPr>
            <w:tcW w:w="2880" w:type="dxa"/>
          </w:tcPr>
          <w:p w14:paraId="48DE85AD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Quarterly</w:t>
            </w:r>
          </w:p>
        </w:tc>
        <w:tc>
          <w:tcPr>
            <w:tcW w:w="2880" w:type="dxa"/>
          </w:tcPr>
          <w:p w14:paraId="1BBB1EBC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Admin + Department Managers</w:t>
            </w:r>
          </w:p>
        </w:tc>
      </w:tr>
      <w:tr w:rsidR="00596258" w14:paraId="3C691E0A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661F7C8" w14:textId="77777777" w:rsidR="00596258" w:rsidRDefault="00000000">
            <w:r>
              <w:t>Admin Credentials Rotation</w:t>
            </w:r>
          </w:p>
        </w:tc>
        <w:tc>
          <w:tcPr>
            <w:tcW w:w="2880" w:type="dxa"/>
          </w:tcPr>
          <w:p w14:paraId="076BA52D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Every 90 days</w:t>
            </w:r>
          </w:p>
        </w:tc>
        <w:tc>
          <w:tcPr>
            <w:tcW w:w="2880" w:type="dxa"/>
          </w:tcPr>
          <w:p w14:paraId="47AC69F1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CTO</w:t>
            </w:r>
          </w:p>
        </w:tc>
      </w:tr>
      <w:tr w:rsidR="00596258" w14:paraId="6CE33A9B" w14:textId="77777777" w:rsidTr="00596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7B23728" w14:textId="77777777" w:rsidR="00596258" w:rsidRDefault="00000000">
            <w:r>
              <w:t>This Document Update</w:t>
            </w:r>
          </w:p>
        </w:tc>
        <w:tc>
          <w:tcPr>
            <w:tcW w:w="2880" w:type="dxa"/>
          </w:tcPr>
          <w:p w14:paraId="7AFAC4FB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Quarterly or after changes</w:t>
            </w:r>
          </w:p>
        </w:tc>
        <w:tc>
          <w:tcPr>
            <w:tcW w:w="2880" w:type="dxa"/>
          </w:tcPr>
          <w:p w14:paraId="0163CE05" w14:textId="77777777" w:rsidR="00596258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CTO</w:t>
            </w:r>
          </w:p>
        </w:tc>
      </w:tr>
      <w:tr w:rsidR="00596258" w14:paraId="127720C5" w14:textId="77777777" w:rsidTr="00596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44C2D44" w14:textId="77777777" w:rsidR="00596258" w:rsidRDefault="00000000">
            <w:r>
              <w:t>Security Audit</w:t>
            </w:r>
          </w:p>
        </w:tc>
        <w:tc>
          <w:tcPr>
            <w:tcW w:w="2880" w:type="dxa"/>
          </w:tcPr>
          <w:p w14:paraId="597170BA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Annually</w:t>
            </w:r>
          </w:p>
        </w:tc>
        <w:tc>
          <w:tcPr>
            <w:tcW w:w="2880" w:type="dxa"/>
          </w:tcPr>
          <w:p w14:paraId="6FFE8667" w14:textId="77777777" w:rsidR="00596258" w:rsidRDefault="000000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External Auditor</w:t>
            </w:r>
          </w:p>
        </w:tc>
      </w:tr>
    </w:tbl>
    <w:p w14:paraId="7F30E913" w14:textId="77777777" w:rsidR="00596258" w:rsidRDefault="00000000">
      <w:pPr>
        <w:pStyle w:val="Heading2"/>
      </w:pPr>
      <w:r>
        <w:t>D. Compliance &amp; Regulatory Notes</w:t>
      </w:r>
    </w:p>
    <w:p w14:paraId="126A70FF" w14:textId="77777777" w:rsidR="00596258" w:rsidRDefault="00000000">
      <w:r>
        <w:t>Access control procedures documented in this document support compliance with:</w:t>
      </w:r>
    </w:p>
    <w:p w14:paraId="187D9A1D" w14:textId="77777777" w:rsidR="00596258" w:rsidRDefault="00000000">
      <w:pPr>
        <w:pStyle w:val="ListBullet"/>
      </w:pPr>
      <w:r>
        <w:t>Australian Privacy Act 1988 (APP 11 - Security of personal information)</w:t>
      </w:r>
    </w:p>
    <w:p w14:paraId="258E1C35" w14:textId="77777777" w:rsidR="00596258" w:rsidRDefault="00000000">
      <w:pPr>
        <w:pStyle w:val="ListBullet"/>
      </w:pPr>
      <w:r>
        <w:t>PCI DSS Requirements 7 &amp; 8 (Access control and user authentication)</w:t>
      </w:r>
    </w:p>
    <w:p w14:paraId="57DCF6A4" w14:textId="77777777" w:rsidR="00596258" w:rsidRDefault="00000000">
      <w:pPr>
        <w:pStyle w:val="ListBullet"/>
      </w:pPr>
      <w:r>
        <w:t>GDPR Article 32 (Security of processing) for European customer data</w:t>
      </w:r>
    </w:p>
    <w:p w14:paraId="52EEE62A" w14:textId="77777777" w:rsidR="00596258" w:rsidRDefault="00000000">
      <w:pPr>
        <w:pStyle w:val="ListBullet"/>
      </w:pPr>
      <w:r>
        <w:t>ISO 27001:2013 - Access Control (A.9)</w:t>
      </w:r>
    </w:p>
    <w:p w14:paraId="3200CB60" w14:textId="77777777" w:rsidR="00596258" w:rsidRDefault="00000000">
      <w:pPr>
        <w:pStyle w:val="ListBullet"/>
      </w:pPr>
      <w:r>
        <w:t>SOC 2 Type II - Logical Access Controls</w:t>
      </w:r>
    </w:p>
    <w:p w14:paraId="6386EDDA" w14:textId="77777777" w:rsidR="00596258" w:rsidRDefault="00596258"/>
    <w:p w14:paraId="4A5FA514" w14:textId="77777777" w:rsidR="00596258" w:rsidRDefault="00596258"/>
    <w:p w14:paraId="524CC4C9" w14:textId="77777777" w:rsidR="00596258" w:rsidRDefault="00000000">
      <w:pPr>
        <w:spacing w:before="4000"/>
        <w:jc w:val="center"/>
      </w:pPr>
      <w:r>
        <w:rPr>
          <w:b/>
          <w:color w:val="2C3E50"/>
          <w:sz w:val="48"/>
        </w:rPr>
        <w:t>END OF DOCUMENT</w:t>
      </w:r>
    </w:p>
    <w:p w14:paraId="662628A9" w14:textId="77777777" w:rsidR="00596258" w:rsidRDefault="00000000">
      <w:pPr>
        <w:spacing w:before="2000"/>
        <w:jc w:val="center"/>
      </w:pPr>
      <w:r>
        <w:rPr>
          <w:color w:val="7F8C8D"/>
          <w:sz w:val="40"/>
        </w:rPr>
        <w:t>© 2026 Momentum Sports. All Rights Reserved.</w:t>
      </w:r>
    </w:p>
    <w:p w14:paraId="60F2CCD6" w14:textId="77777777" w:rsidR="00596258" w:rsidRDefault="00000000">
      <w:pPr>
        <w:jc w:val="center"/>
      </w:pPr>
      <w:r>
        <w:rPr>
          <w:b/>
          <w:color w:val="E74C3C"/>
          <w:sz w:val="40"/>
        </w:rPr>
        <w:t>🔒 HIGHLY CONFIDENTIAL - RESTRICTED ACCESS 🔒</w:t>
      </w:r>
    </w:p>
    <w:sectPr w:rsidR="0059625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7477769">
    <w:abstractNumId w:val="8"/>
  </w:num>
  <w:num w:numId="2" w16cid:durableId="1144925817">
    <w:abstractNumId w:val="6"/>
  </w:num>
  <w:num w:numId="3" w16cid:durableId="273094609">
    <w:abstractNumId w:val="5"/>
  </w:num>
  <w:num w:numId="4" w16cid:durableId="51733202">
    <w:abstractNumId w:val="4"/>
  </w:num>
  <w:num w:numId="5" w16cid:durableId="791241106">
    <w:abstractNumId w:val="7"/>
  </w:num>
  <w:num w:numId="6" w16cid:durableId="93207900">
    <w:abstractNumId w:val="3"/>
  </w:num>
  <w:num w:numId="7" w16cid:durableId="1132137380">
    <w:abstractNumId w:val="2"/>
  </w:num>
  <w:num w:numId="8" w16cid:durableId="352729493">
    <w:abstractNumId w:val="1"/>
  </w:num>
  <w:num w:numId="9" w16cid:durableId="1134298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96258"/>
    <w:rsid w:val="00AA1D8D"/>
    <w:rsid w:val="00B138FD"/>
    <w:rsid w:val="00B47730"/>
    <w:rsid w:val="00C9143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CE69EA"/>
  <w14:defaultImageDpi w14:val="300"/>
  <w15:docId w15:val="{72FF7C40-77D9-426D-A7E2-F410431B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72C54C5A4D49AE14502C3D96987D" ma:contentTypeVersion="15" ma:contentTypeDescription="Create a new document." ma:contentTypeScope="" ma:versionID="15cf66bcacd8a6f5605a28db7a3ce987">
  <xsd:schema xmlns:xsd="http://www.w3.org/2001/XMLSchema" xmlns:xs="http://www.w3.org/2001/XMLSchema" xmlns:p="http://schemas.microsoft.com/office/2006/metadata/properties" xmlns:ns2="9b5e435d-8b7a-4d19-a19b-5c69a8b80c33" xmlns:ns3="3d899022-282e-4475-93b2-b51437ec4763" targetNamespace="http://schemas.microsoft.com/office/2006/metadata/properties" ma:root="true" ma:fieldsID="b7f8509400b7d93bbdc5d434906c1cdb" ns2:_="" ns3:_="">
    <xsd:import namespace="9b5e435d-8b7a-4d19-a19b-5c69a8b80c33"/>
    <xsd:import namespace="3d899022-282e-4475-93b2-b51437ec47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435d-8b7a-4d19-a19b-5c69a8b80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c4aab-1492-4f24-b5c2-1cc27d6c532d}" ma:internalName="TaxCatchAll" ma:showField="CatchAllData" ma:web="9b5e435d-8b7a-4d19-a19b-5c69a8b80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99022-282e-4475-93b2-b51437ec4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fe47d8-3a67-4dcc-b799-4df6a09927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899022-282e-4475-93b2-b51437ec4763">
      <Terms xmlns="http://schemas.microsoft.com/office/infopath/2007/PartnerControls"/>
    </lcf76f155ced4ddcb4097134ff3c332f>
    <TaxCatchAll xmlns="9b5e435d-8b7a-4d19-a19b-5c69a8b80c33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B64FB4-7EBF-4532-9963-3E80A28F8B3C}"/>
</file>

<file path=customXml/itemProps3.xml><?xml version="1.0" encoding="utf-8"?>
<ds:datastoreItem xmlns:ds="http://schemas.openxmlformats.org/officeDocument/2006/customXml" ds:itemID="{C1319260-316D-4079-A123-BCE26D4B8F52}"/>
</file>

<file path=customXml/itemProps4.xml><?xml version="1.0" encoding="utf-8"?>
<ds:datastoreItem xmlns:ds="http://schemas.openxmlformats.org/officeDocument/2006/customXml" ds:itemID="{E8B41AD6-E189-42CC-BB69-66B50AB9D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Muneeba Sirshar</cp:lastModifiedBy>
  <cp:revision>2</cp:revision>
  <dcterms:created xsi:type="dcterms:W3CDTF">2026-01-18T15:46:00Z</dcterms:created>
  <dcterms:modified xsi:type="dcterms:W3CDTF">2026-01-18T15:46:00Z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0x0101001CD272C54C5A4D49AE14502C3D96987D</vt:lpwstr>
  </property>
</Properties>
</file>